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5EC05">
      <w:pPr>
        <w:spacing w:before="0" w:after="0" w:line="264" w:lineRule="auto"/>
        <w:ind w:left="120" w:right="0" w:firstLine="0"/>
        <w:jc w:val="center"/>
        <w:rPr>
          <w:rFonts w:hint="default" w:ascii="Times New Roman" w:hAnsi="Times New Roman" w:eastAsia="Times New Roman" w:cs="Times New Roman"/>
          <w:b/>
          <w:color w:val="000000"/>
          <w:spacing w:val="0"/>
          <w:position w:val="0"/>
          <w:sz w:val="28"/>
          <w:shd w:val="clear" w:fill="auto"/>
          <w:lang w:val="ru-RU"/>
        </w:rPr>
        <w:sectPr>
          <w:footerReference r:id="rId3" w:type="default"/>
          <w:pgSz w:w="11906" w:h="16838"/>
          <w:pgMar w:top="720" w:right="720" w:bottom="720" w:left="720" w:header="720" w:footer="720" w:gutter="0"/>
          <w:cols w:space="720" w:num="1"/>
          <w:docGrid w:type="lines" w:linePitch="312" w:charSpace="0"/>
        </w:sectPr>
      </w:pPr>
      <w:r>
        <w:rPr>
          <w:rFonts w:hint="default" w:ascii="Times New Roman" w:hAnsi="Times New Roman" w:eastAsia="Times New Roman" w:cs="Times New Roman"/>
          <w:b/>
          <w:color w:val="000000"/>
          <w:spacing w:val="0"/>
          <w:position w:val="0"/>
          <w:sz w:val="28"/>
          <w:shd w:val="clear" w:fill="auto"/>
          <w:lang w:val="ru-RU"/>
        </w:rPr>
        <w:drawing>
          <wp:inline distT="0" distB="0" distL="114300" distR="114300">
            <wp:extent cx="6650990" cy="9368790"/>
            <wp:effectExtent l="0" t="0" r="16510" b="3810"/>
            <wp:docPr id="1" name="Изображение 1" descr="2025-09-11_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2025-09-11_003"/>
                    <pic:cNvPicPr>
                      <a:picLocks noChangeAspect="1"/>
                    </pic:cNvPicPr>
                  </pic:nvPicPr>
                  <pic:blipFill>
                    <a:blip r:embed="rId5"/>
                    <a:stretch>
                      <a:fillRect/>
                    </a:stretch>
                  </pic:blipFill>
                  <pic:spPr>
                    <a:xfrm>
                      <a:off x="0" y="0"/>
                      <a:ext cx="6650990" cy="9368790"/>
                    </a:xfrm>
                    <a:prstGeom prst="rect">
                      <a:avLst/>
                    </a:prstGeom>
                  </pic:spPr>
                </pic:pic>
              </a:graphicData>
            </a:graphic>
          </wp:inline>
        </w:drawing>
      </w:r>
    </w:p>
    <w:p w14:paraId="740FEF42">
      <w:pPr>
        <w:spacing w:before="0" w:after="0" w:line="264" w:lineRule="auto"/>
        <w:ind w:left="120" w:right="0" w:firstLine="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ПОЯСНИТЕЛЬНАЯ ЗАПИСКА</w:t>
      </w:r>
    </w:p>
    <w:p w14:paraId="1C04384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43D49DB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77738A4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FEA784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3FA2D02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29EA531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Целями изучения биологии на уровне основного общего образования являются:</w:t>
      </w:r>
    </w:p>
    <w:p w14:paraId="6088066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формирование системы знаний о признаках и процессах жизнедеятельности биологических систем разного уровня организации;</w:t>
      </w:r>
    </w:p>
    <w:p w14:paraId="2DC2233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формирование системы знаний об особенностях строения, жизнедеятельности организма человека, условиях сохранения его здоровья;</w:t>
      </w:r>
    </w:p>
    <w:p w14:paraId="73101DC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формирование умений применять методы биологической науки для изучения биологических систем, в том числе организма человека;</w:t>
      </w:r>
    </w:p>
    <w:p w14:paraId="3318603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1C33FF3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787C1FC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формирование экологической культуры в целях сохранения собственного здоровья и охраны окружающей среды.</w:t>
      </w:r>
    </w:p>
    <w:p w14:paraId="58AC92A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Достижение целей программы по биологии обеспечивается решением следующих задач:</w:t>
      </w:r>
    </w:p>
    <w:p w14:paraId="1B5A378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0C4A5AF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6E6714D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01C2265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воспитание биологически и экологически грамотной личности, готовой к сохранению собственного здоровья и охраны окружающей среды.</w:t>
      </w:r>
    </w:p>
    <w:p w14:paraId="36A0E11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14:paraId="1139C07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61B55E66">
      <w:pPr>
        <w:spacing w:before="0" w:after="200" w:line="276" w:lineRule="auto"/>
        <w:ind w:left="0" w:right="0" w:firstLine="0"/>
        <w:jc w:val="left"/>
        <w:rPr>
          <w:rFonts w:ascii="Calibri" w:hAnsi="Calibri" w:eastAsia="Calibri" w:cs="Calibri"/>
          <w:color w:val="auto"/>
          <w:spacing w:val="0"/>
          <w:position w:val="0"/>
          <w:sz w:val="22"/>
          <w:shd w:val="clear" w:fill="auto"/>
        </w:rPr>
      </w:pPr>
    </w:p>
    <w:p w14:paraId="430F86C6">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СОДЕРЖАНИЕ ОБУЧЕНИЯ</w:t>
      </w:r>
    </w:p>
    <w:p w14:paraId="20421BA3">
      <w:pPr>
        <w:spacing w:before="0" w:after="0" w:line="264" w:lineRule="auto"/>
        <w:ind w:left="120" w:right="0" w:firstLine="0"/>
        <w:jc w:val="both"/>
        <w:rPr>
          <w:rFonts w:ascii="Calibri" w:hAnsi="Calibri" w:eastAsia="Calibri" w:cs="Calibri"/>
          <w:color w:val="auto"/>
          <w:spacing w:val="0"/>
          <w:position w:val="0"/>
          <w:sz w:val="22"/>
          <w:shd w:val="clear" w:fill="auto"/>
        </w:rPr>
      </w:pPr>
    </w:p>
    <w:p w14:paraId="520A6804">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5 КЛАСС</w:t>
      </w:r>
    </w:p>
    <w:p w14:paraId="4C5F4D0C">
      <w:pPr>
        <w:numPr>
          <w:ilvl w:val="0"/>
          <w:numId w:val="1"/>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Биология – наука о живой природе</w:t>
      </w:r>
    </w:p>
    <w:p w14:paraId="2839B3F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362986F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57ED355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Кабинет биологии. Правила поведения и работы в кабинете с биологическими приборами и инструментами.</w:t>
      </w:r>
    </w:p>
    <w:p w14:paraId="0DBCB1C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66308096">
      <w:pPr>
        <w:numPr>
          <w:ilvl w:val="0"/>
          <w:numId w:val="2"/>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Методы изучения живой природы</w:t>
      </w:r>
    </w:p>
    <w:p w14:paraId="71799CE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0C0F5CC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20C9FAE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28B2729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лабораторного оборудования: термометры, весы, чашки Петри, пробирки, мензурки. Правила работы с оборудованием в школьном кабинете.</w:t>
      </w:r>
    </w:p>
    <w:p w14:paraId="55DA7C2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Ознакомление с устройством лупы, светового микроскопа, правила работы с ними.</w:t>
      </w:r>
    </w:p>
    <w:p w14:paraId="51ACA0E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715D253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Экскурсии или видеоэкскурсии</w:t>
      </w:r>
    </w:p>
    <w:p w14:paraId="5E49D51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Овладение методами изучения живой природы – наблюдением и экспериментом.</w:t>
      </w:r>
    </w:p>
    <w:p w14:paraId="7ED493B8">
      <w:pPr>
        <w:numPr>
          <w:ilvl w:val="0"/>
          <w:numId w:val="3"/>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Организмы – тела живой природы</w:t>
      </w:r>
    </w:p>
    <w:p w14:paraId="06193D7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14:paraId="5E39165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Одноклеточные и многоклеточные организмы. Клетки, ткани, органы, системы органов.</w:t>
      </w:r>
    </w:p>
    <w:p w14:paraId="6B907F5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Жизнедеятельность организмов. Особенности строения и процессов жизнедеятельности у растений, животных, бактерий и грибов.</w:t>
      </w:r>
    </w:p>
    <w:p w14:paraId="17F2557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Свойства организмов: питание, дыхание, выделение, движение, размножение, развитие, раздражимость, приспособленность. Организм – единое целое.</w:t>
      </w:r>
    </w:p>
    <w:p w14:paraId="288CC09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6D10292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7443C35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клеток кожицы чешуи лука под лупой и микроскопом (на примере самостоятельно приготовленного микропрепарата).</w:t>
      </w:r>
    </w:p>
    <w:p w14:paraId="48E4C62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Ознакомление с принципами систематики организмов. </w:t>
      </w:r>
    </w:p>
    <w:p w14:paraId="0FC00F8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Наблюдение за потреблением воды растением.</w:t>
      </w:r>
    </w:p>
    <w:p w14:paraId="5E7BDC37">
      <w:pPr>
        <w:numPr>
          <w:ilvl w:val="0"/>
          <w:numId w:val="4"/>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Организмы и среда обитания</w:t>
      </w:r>
    </w:p>
    <w:p w14:paraId="07613C5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6F02A8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75697A0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Выявление приспособлений организмов к среде обитания (на конкретных примерах).</w:t>
      </w:r>
    </w:p>
    <w:p w14:paraId="703005C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Экскурсии или видеоэкскурсии.</w:t>
      </w:r>
    </w:p>
    <w:p w14:paraId="5B5154B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Растительный и животный мир родного края (краеведение).</w:t>
      </w:r>
    </w:p>
    <w:p w14:paraId="53A02C8A">
      <w:pPr>
        <w:numPr>
          <w:ilvl w:val="0"/>
          <w:numId w:val="5"/>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Природные сообщества</w:t>
      </w:r>
    </w:p>
    <w:p w14:paraId="3338957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763A586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6E568AC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Природные зоны Земли, их обитатели. Флора и фауна природных зон. Ландшафты: природные и культурные.</w:t>
      </w:r>
    </w:p>
    <w:p w14:paraId="5879EC3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12BE007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искусственных сообществ и их обитателей (на примере аквариума и других искусственных сообществ).</w:t>
      </w:r>
    </w:p>
    <w:p w14:paraId="27E1768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Экскурсии или видеоэкскурсии.</w:t>
      </w:r>
    </w:p>
    <w:p w14:paraId="3459598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природных сообществ (на примере леса, озера, пруда, луга и других природных сообществ.).</w:t>
      </w:r>
    </w:p>
    <w:p w14:paraId="54E3241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сезонных явлений в жизни природных сообществ.</w:t>
      </w:r>
    </w:p>
    <w:p w14:paraId="45F9E300">
      <w:pPr>
        <w:numPr>
          <w:ilvl w:val="0"/>
          <w:numId w:val="6"/>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Живая природа и человек</w:t>
      </w:r>
    </w:p>
    <w:p w14:paraId="54FB37B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06E2F14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Практические работы.</w:t>
      </w:r>
    </w:p>
    <w:p w14:paraId="2A63418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Проведение акции по уборке мусора в ближайшем лесу, парке, сквере или на пришкольной территории.</w:t>
      </w:r>
    </w:p>
    <w:p w14:paraId="72B60113">
      <w:pPr>
        <w:spacing w:before="0" w:after="0" w:line="264" w:lineRule="auto"/>
        <w:ind w:left="120" w:right="0" w:firstLine="0"/>
        <w:jc w:val="both"/>
        <w:rPr>
          <w:rFonts w:ascii="Calibri" w:hAnsi="Calibri" w:eastAsia="Calibri" w:cs="Calibri"/>
          <w:color w:val="auto"/>
          <w:spacing w:val="0"/>
          <w:position w:val="0"/>
          <w:sz w:val="22"/>
          <w:shd w:val="clear" w:fill="auto"/>
        </w:rPr>
      </w:pPr>
    </w:p>
    <w:p w14:paraId="0676440F">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6 КЛАСС</w:t>
      </w:r>
    </w:p>
    <w:p w14:paraId="2C305A1A">
      <w:pPr>
        <w:numPr>
          <w:ilvl w:val="0"/>
          <w:numId w:val="7"/>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Растительный организм</w:t>
      </w:r>
    </w:p>
    <w:p w14:paraId="2B4F5F5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Ботаника – наука о растениях. Разделы ботаники. Связь ботаники с другими науками и техникой. Общие признаки растений.</w:t>
      </w:r>
    </w:p>
    <w:p w14:paraId="338346E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Разнообразие растений. Уровни организации растительного организма. Высшие и низшие растения. Споровые и семенные растения.</w:t>
      </w:r>
    </w:p>
    <w:p w14:paraId="1CFF4D5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38D7DD2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Органы и системы органов растений. Строение органов растительного организма, их роль и связь между собой.</w:t>
      </w:r>
    </w:p>
    <w:p w14:paraId="451FD8C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70B33E0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микроскопического строения листа водного растения элодеи.</w:t>
      </w:r>
    </w:p>
    <w:p w14:paraId="759A608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растительных тканей (использование микропрепаратов).</w:t>
      </w:r>
    </w:p>
    <w:p w14:paraId="5897CA9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2FA1034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Обнаружение неорганических и органических веществ в растении.</w:t>
      </w:r>
    </w:p>
    <w:p w14:paraId="5D6AE84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Экскурсии или видеоэкскурсии.</w:t>
      </w:r>
    </w:p>
    <w:p w14:paraId="5FFE486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Ознакомление в природе с цветковыми растениями.</w:t>
      </w:r>
    </w:p>
    <w:p w14:paraId="1B787DB7">
      <w:pPr>
        <w:numPr>
          <w:ilvl w:val="0"/>
          <w:numId w:val="8"/>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Строение и многообразие покрытосеменных растений</w:t>
      </w:r>
    </w:p>
    <w:p w14:paraId="64F5422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Строение семян. Состав и строение семян. </w:t>
      </w:r>
    </w:p>
    <w:p w14:paraId="396EEA5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582D183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381F031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Строение и разнообразие цветков. Соцветия. Плоды. Типы плодов. Распространение плодов и семян в природе.</w:t>
      </w:r>
    </w:p>
    <w:p w14:paraId="223143E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757C5E2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корневых систем (стержневой и мочковатой) на примере гербарных экземпляров или живых растений.</w:t>
      </w:r>
    </w:p>
    <w:p w14:paraId="115DB9C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микропрепарата клеток корня.</w:t>
      </w:r>
    </w:p>
    <w:p w14:paraId="0620F76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Ознакомление с внешним строением листьев и листорасположением (на комнатных растениях).</w:t>
      </w:r>
    </w:p>
    <w:p w14:paraId="6796990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вегетативных и генеративных почек (на примере сирени, тополя и других растений).</w:t>
      </w:r>
    </w:p>
    <w:p w14:paraId="034B99E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микроскопического строения листа (на готовых микропрепаратах).</w:t>
      </w:r>
    </w:p>
    <w:p w14:paraId="31C6763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Рассматривание микроскопического строения ветки дерева (на готовом микропрепарате).</w:t>
      </w:r>
    </w:p>
    <w:p w14:paraId="77643B9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строения корневища, клубня, луковицы.</w:t>
      </w:r>
    </w:p>
    <w:p w14:paraId="4D93574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цветков.</w:t>
      </w:r>
    </w:p>
    <w:p w14:paraId="4BE9D2C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Ознакомление с различными типами соцветий. </w:t>
      </w:r>
    </w:p>
    <w:p w14:paraId="6CE1262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семян двудольных растений.</w:t>
      </w:r>
    </w:p>
    <w:p w14:paraId="25353ED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семян однодольных растений.</w:t>
      </w:r>
    </w:p>
    <w:p w14:paraId="17DB46B7">
      <w:pPr>
        <w:numPr>
          <w:ilvl w:val="0"/>
          <w:numId w:val="9"/>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Жизнедеятельность растительного организма</w:t>
      </w:r>
    </w:p>
    <w:p w14:paraId="7A65709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Обмен веществ у растений</w:t>
      </w:r>
    </w:p>
    <w:p w14:paraId="5E747A0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5F320AC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Питание растения. </w:t>
      </w:r>
    </w:p>
    <w:p w14:paraId="63F5B40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64B6AB5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Фотосинтез. Лист – орган воздушного питания. Значение фотосинтеза в природе и в жизни человека.</w:t>
      </w:r>
    </w:p>
    <w:p w14:paraId="3F6A1AD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Дыхание растения.</w:t>
      </w:r>
    </w:p>
    <w:p w14:paraId="256FEC0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3713E34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Транспорт веществ в растении.</w:t>
      </w:r>
    </w:p>
    <w:p w14:paraId="7B04B02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6F0DAD5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Рост и развитие растения.</w:t>
      </w:r>
    </w:p>
    <w:p w14:paraId="621C59A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Прорастание семян. Условия прорастания семян. Подготовка семян к посеву. Развитие проростков.</w:t>
      </w:r>
    </w:p>
    <w:p w14:paraId="17A3A04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7492F90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4D2F0B7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475E19D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63480B5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Наблюдение за ростом корня. </w:t>
      </w:r>
    </w:p>
    <w:p w14:paraId="7698CBB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Наблюдение за ростом побега.</w:t>
      </w:r>
    </w:p>
    <w:p w14:paraId="5CD31B7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возраста дерева по спилу.</w:t>
      </w:r>
    </w:p>
    <w:p w14:paraId="42EB317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Выявление передвижения воды и минеральных веществ по древесине.</w:t>
      </w:r>
    </w:p>
    <w:p w14:paraId="67420DF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Наблюдение процесса выделения кислорода на свету аквариумными растениями.</w:t>
      </w:r>
    </w:p>
    <w:p w14:paraId="08F301F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роли рыхления для дыхания корней.</w:t>
      </w:r>
    </w:p>
    <w:p w14:paraId="3496974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6C686D3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всхожести семян культурных растений и посев их в грунт.</w:t>
      </w:r>
    </w:p>
    <w:p w14:paraId="376349C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Наблюдение за ростом и развитием цветкового растения в комнатных условиях (на примере фасоли или посевного гороха).</w:t>
      </w:r>
    </w:p>
    <w:p w14:paraId="03311A8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условий прорастания семян.</w:t>
      </w:r>
    </w:p>
    <w:p w14:paraId="75FABABF">
      <w:pPr>
        <w:spacing w:before="0" w:after="0" w:line="264" w:lineRule="auto"/>
        <w:ind w:left="120" w:right="0" w:firstLine="0"/>
        <w:jc w:val="both"/>
        <w:rPr>
          <w:rFonts w:ascii="Calibri" w:hAnsi="Calibri" w:eastAsia="Calibri" w:cs="Calibri"/>
          <w:color w:val="auto"/>
          <w:spacing w:val="0"/>
          <w:position w:val="0"/>
          <w:sz w:val="22"/>
          <w:shd w:val="clear" w:fill="auto"/>
        </w:rPr>
      </w:pPr>
    </w:p>
    <w:p w14:paraId="6547CCA8">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7 КЛАСС</w:t>
      </w:r>
    </w:p>
    <w:p w14:paraId="19526AD5">
      <w:pPr>
        <w:numPr>
          <w:ilvl w:val="0"/>
          <w:numId w:val="10"/>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Систематические группы растений</w:t>
      </w:r>
    </w:p>
    <w:p w14:paraId="7C3F5AE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C5EACB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2BB41DC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1E469D8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2C6D3AC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2B735A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380F1C9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4E0E99D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1D3E421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одноклеточных водорослей (на примере хламидомонады и хлореллы).</w:t>
      </w:r>
    </w:p>
    <w:p w14:paraId="2FEBF9A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многоклеточных нитчатых водорослей (на примере спирогиры и улотрикса).</w:t>
      </w:r>
    </w:p>
    <w:p w14:paraId="41C3204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внешнего строения мхов (на местных видах).</w:t>
      </w:r>
    </w:p>
    <w:p w14:paraId="4A1E5EF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внешнего строения папоротника или хвоща.</w:t>
      </w:r>
    </w:p>
    <w:p w14:paraId="60F00A6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внешнего строения веток, хвои, шишек и семян голосеменных растений (на примере ели, сосны или лиственницы).</w:t>
      </w:r>
    </w:p>
    <w:p w14:paraId="1B2812B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Изучение внешнего строения покрытосеменных растений. </w:t>
      </w:r>
    </w:p>
    <w:p w14:paraId="342547F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61813D8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видов растений (на примере трёх семейств) с использованием определителей растений или определительных карточек.</w:t>
      </w:r>
    </w:p>
    <w:p w14:paraId="3B3200DD">
      <w:pPr>
        <w:numPr>
          <w:ilvl w:val="0"/>
          <w:numId w:val="11"/>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Развитие растительного мира на Земле</w:t>
      </w:r>
    </w:p>
    <w:p w14:paraId="43BD050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33339CF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Экскурсии или видеоэкскурсии.</w:t>
      </w:r>
    </w:p>
    <w:p w14:paraId="754A94E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Развитие растительного мира на Земле (экскурсия в палеонтологический или краеведческий музей).</w:t>
      </w:r>
    </w:p>
    <w:p w14:paraId="3230E08F">
      <w:pPr>
        <w:numPr>
          <w:ilvl w:val="0"/>
          <w:numId w:val="12"/>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Растения в природных сообществах</w:t>
      </w:r>
    </w:p>
    <w:p w14:paraId="7897393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64C9CBB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2B61AAE1">
      <w:pPr>
        <w:numPr>
          <w:ilvl w:val="0"/>
          <w:numId w:val="13"/>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Растения и человек</w:t>
      </w:r>
    </w:p>
    <w:p w14:paraId="190FB1A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7915B3C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Экскурсии или видеоэкскурсии.</w:t>
      </w:r>
    </w:p>
    <w:p w14:paraId="0B918D6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Изучение сельскохозяйственных растений региона. </w:t>
      </w:r>
    </w:p>
    <w:p w14:paraId="20953BF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сорных растений региона.</w:t>
      </w:r>
    </w:p>
    <w:p w14:paraId="126C3D88">
      <w:pPr>
        <w:numPr>
          <w:ilvl w:val="0"/>
          <w:numId w:val="14"/>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Грибы. Лишайники. Бактерии</w:t>
      </w:r>
    </w:p>
    <w:p w14:paraId="133E0C5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19CF955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76F1443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7F0DBD8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ABDAC3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6A69AC0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4CE950D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одноклеточных (мукор) и многоклеточных (пеницилл) плесневых грибов.</w:t>
      </w:r>
    </w:p>
    <w:p w14:paraId="55F5D87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плодовых тел шляпочных грибов (или изучение шляпочных грибов на муляжах).</w:t>
      </w:r>
    </w:p>
    <w:p w14:paraId="3CA56EE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лишайников.</w:t>
      </w:r>
    </w:p>
    <w:p w14:paraId="17AD501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бактерий (на готовых микропрепаратах).</w:t>
      </w:r>
    </w:p>
    <w:p w14:paraId="094DBCC2">
      <w:pPr>
        <w:spacing w:before="0" w:after="0" w:line="264" w:lineRule="auto"/>
        <w:ind w:left="120" w:right="0" w:firstLine="0"/>
        <w:jc w:val="both"/>
        <w:rPr>
          <w:rFonts w:ascii="Calibri" w:hAnsi="Calibri" w:eastAsia="Calibri" w:cs="Calibri"/>
          <w:color w:val="auto"/>
          <w:spacing w:val="0"/>
          <w:position w:val="0"/>
          <w:sz w:val="22"/>
          <w:shd w:val="clear" w:fill="auto"/>
        </w:rPr>
      </w:pPr>
    </w:p>
    <w:p w14:paraId="680E67B1">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8 КЛАСС</w:t>
      </w:r>
    </w:p>
    <w:p w14:paraId="1D1DE4F2">
      <w:pPr>
        <w:numPr>
          <w:ilvl w:val="0"/>
          <w:numId w:val="15"/>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Животный организм</w:t>
      </w:r>
    </w:p>
    <w:p w14:paraId="4D9801F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Зоология – наука о животных. Разделы зоологии. Связь зоологии с другими науками и техникой.</w:t>
      </w:r>
    </w:p>
    <w:p w14:paraId="78F6614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66D474E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16F73F8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3D6D222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под микроскопом готовых микропрепаратов клеток и тканей животных.</w:t>
      </w:r>
    </w:p>
    <w:p w14:paraId="01C30E07">
      <w:pPr>
        <w:numPr>
          <w:ilvl w:val="0"/>
          <w:numId w:val="16"/>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Строение и жизнедеятельность организма животного</w:t>
      </w:r>
    </w:p>
    <w:p w14:paraId="4D40F67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52FE7CC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1072EA8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6AC422D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590668C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0C898C9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405F5A6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5D0B3D4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451E702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1532BF9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6C2CE08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Ознакомление с органами опоры и движения у животных. </w:t>
      </w:r>
    </w:p>
    <w:p w14:paraId="4413171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способов поглощения пищи у животных.</w:t>
      </w:r>
    </w:p>
    <w:p w14:paraId="6991E04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способов дыхания у животных.</w:t>
      </w:r>
    </w:p>
    <w:p w14:paraId="3B5FBA0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Ознакомление с системами органов транспорта веществ у животных.</w:t>
      </w:r>
    </w:p>
    <w:p w14:paraId="4FA875D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покровов тела у животных.</w:t>
      </w:r>
    </w:p>
    <w:p w14:paraId="384A80C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органов чувств у животных.</w:t>
      </w:r>
    </w:p>
    <w:p w14:paraId="24F2524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Формирование условных рефлексов у аквариумных рыб. </w:t>
      </w:r>
    </w:p>
    <w:p w14:paraId="683EC1F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Строение яйца и развитие зародыша птицы (курицы).</w:t>
      </w:r>
    </w:p>
    <w:p w14:paraId="54CA5317">
      <w:pPr>
        <w:numPr>
          <w:ilvl w:val="0"/>
          <w:numId w:val="17"/>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Систематические группы животных</w:t>
      </w:r>
    </w:p>
    <w:p w14:paraId="2733244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38F3A1B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5549808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5BC6607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строения инфузории-туфельки и наблюдение за её передвижением. Изучение хемотаксиса.</w:t>
      </w:r>
    </w:p>
    <w:p w14:paraId="404767E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Многообразие простейших (на готовых препаратах).</w:t>
      </w:r>
    </w:p>
    <w:p w14:paraId="4F5FA3A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Изготовление модели клетки простейшего (амёбы, инфузории-туфельки и другое.).</w:t>
      </w:r>
    </w:p>
    <w:p w14:paraId="5A9F725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Многоклеточные животные. Кишечнополостные</w:t>
      </w:r>
      <w:r>
        <w:rPr>
          <w:rFonts w:ascii="Times New Roman" w:hAnsi="Times New Roman" w:eastAsia="Times New Roman" w:cs="Times New Roman"/>
          <w:color w:val="000000"/>
          <w:spacing w:val="0"/>
          <w:position w:val="0"/>
          <w:sz w:val="28"/>
          <w:shd w:val="clear" w:fill="auto"/>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150D204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4742CBD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строения пресноводной гидры и её передвижения (школьный аквариум).</w:t>
      </w:r>
    </w:p>
    <w:p w14:paraId="66FFAC5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питания гидры дафниями и циклопами (школьный аквариум).</w:t>
      </w:r>
    </w:p>
    <w:p w14:paraId="52A062F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Изготовление модели пресноводной гидры.</w:t>
      </w:r>
    </w:p>
    <w:p w14:paraId="2B1865E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Плоские, круглые, кольчатые черви.</w:t>
      </w:r>
      <w:r>
        <w:rPr>
          <w:rFonts w:ascii="Times New Roman" w:hAnsi="Times New Roman" w:eastAsia="Times New Roman" w:cs="Times New Roman"/>
          <w:color w:val="000000"/>
          <w:spacing w:val="0"/>
          <w:position w:val="0"/>
          <w:sz w:val="28"/>
          <w:shd w:val="clear" w:fill="auto"/>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1FF6E7D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0129C31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внешнего строения дождевого червя. Наблюдение за реакцией дождевого червя на раздражители.</w:t>
      </w:r>
    </w:p>
    <w:p w14:paraId="6B503E4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внутреннего строения дождевого червя (на готовом влажном препарате и микропрепарате).</w:t>
      </w:r>
    </w:p>
    <w:p w14:paraId="4FB772B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приспособлений паразитических червей к паразитизму (на готовых влажных и микропрепаратах).</w:t>
      </w:r>
    </w:p>
    <w:p w14:paraId="2675979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Членистоногие.</w:t>
      </w:r>
      <w:r>
        <w:rPr>
          <w:rFonts w:ascii="Times New Roman" w:hAnsi="Times New Roman" w:eastAsia="Times New Roman" w:cs="Times New Roman"/>
          <w:color w:val="000000"/>
          <w:spacing w:val="0"/>
          <w:position w:val="0"/>
          <w:sz w:val="28"/>
          <w:shd w:val="clear" w:fill="auto"/>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0852DEC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Ракообразные. Особенности строения и жизнедеятельности.</w:t>
      </w:r>
    </w:p>
    <w:p w14:paraId="100DB08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Значение ракообразных в природе и жизни человека.</w:t>
      </w:r>
    </w:p>
    <w:p w14:paraId="7BF83ED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727A94F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0331A4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16FA4C4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внешнего строения насекомого (на примере майского жука или других крупных насекомых-вредителей).</w:t>
      </w:r>
    </w:p>
    <w:p w14:paraId="3F20DB5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Ознакомление с различными типами развития насекомых (на примере коллекций).</w:t>
      </w:r>
    </w:p>
    <w:p w14:paraId="09F59B3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Моллюски</w:t>
      </w:r>
      <w:r>
        <w:rPr>
          <w:rFonts w:ascii="Times New Roman" w:hAnsi="Times New Roman" w:eastAsia="Times New Roman" w:cs="Times New Roman"/>
          <w:color w:val="000000"/>
          <w:spacing w:val="0"/>
          <w:position w:val="0"/>
          <w:sz w:val="28"/>
          <w:shd w:val="clear" w:fill="auto"/>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226F1A4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02E1FEC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внешнего строения раковин пресноводных и морских моллюсков (раковины беззубки, перловицы, прудовика, катушки и другие).</w:t>
      </w:r>
    </w:p>
    <w:p w14:paraId="18DCD6D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Хордовые.</w:t>
      </w:r>
      <w:r>
        <w:rPr>
          <w:rFonts w:ascii="Times New Roman" w:hAnsi="Times New Roman" w:eastAsia="Times New Roman" w:cs="Times New Roman"/>
          <w:color w:val="000000"/>
          <w:spacing w:val="0"/>
          <w:position w:val="0"/>
          <w:sz w:val="28"/>
          <w:shd w:val="clear" w:fill="auto"/>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040694A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Рыбы</w:t>
      </w:r>
      <w:r>
        <w:rPr>
          <w:rFonts w:ascii="Times New Roman" w:hAnsi="Times New Roman" w:eastAsia="Times New Roman" w:cs="Times New Roman"/>
          <w:color w:val="000000"/>
          <w:spacing w:val="0"/>
          <w:position w:val="0"/>
          <w:sz w:val="28"/>
          <w:shd w:val="clear" w:fill="auto"/>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18DD884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0320814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внешнего строения и особенностей передвижения рыбы (на примере живой рыбы в банке с водой).</w:t>
      </w:r>
    </w:p>
    <w:p w14:paraId="23DB6B8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внутреннего строения рыбы (на примере готового влажного препарата).</w:t>
      </w:r>
    </w:p>
    <w:p w14:paraId="15B56AF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Земноводные</w:t>
      </w:r>
      <w:r>
        <w:rPr>
          <w:rFonts w:ascii="Times New Roman" w:hAnsi="Times New Roman" w:eastAsia="Times New Roman" w:cs="Times New Roman"/>
          <w:color w:val="000000"/>
          <w:spacing w:val="0"/>
          <w:position w:val="0"/>
          <w:sz w:val="28"/>
          <w:shd w:val="clear" w:fill="auto"/>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4D77CBE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Пресмыкающиеся</w:t>
      </w:r>
      <w:r>
        <w:rPr>
          <w:rFonts w:ascii="Times New Roman" w:hAnsi="Times New Roman" w:eastAsia="Times New Roman" w:cs="Times New Roman"/>
          <w:color w:val="000000"/>
          <w:spacing w:val="0"/>
          <w:position w:val="0"/>
          <w:sz w:val="28"/>
          <w:shd w:val="clear" w:fill="auto"/>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73B7329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Птицы</w:t>
      </w:r>
      <w:r>
        <w:rPr>
          <w:rFonts w:ascii="Times New Roman" w:hAnsi="Times New Roman" w:eastAsia="Times New Roman" w:cs="Times New Roman"/>
          <w:color w:val="000000"/>
          <w:spacing w:val="0"/>
          <w:position w:val="0"/>
          <w:sz w:val="28"/>
          <w:shd w:val="clear" w:fill="auto"/>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32E0F39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62F78FE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внешнего строения и перьевого покрова птиц (на примере чучела птиц и набора перьев: контурных, пуховых и пуха).</w:t>
      </w:r>
    </w:p>
    <w:p w14:paraId="4308D8A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особенностей скелета птицы.</w:t>
      </w:r>
    </w:p>
    <w:p w14:paraId="63E05FA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Млекопитающие.</w:t>
      </w:r>
      <w:r>
        <w:rPr>
          <w:rFonts w:ascii="Times New Roman" w:hAnsi="Times New Roman" w:eastAsia="Times New Roman" w:cs="Times New Roman"/>
          <w:color w:val="000000"/>
          <w:spacing w:val="0"/>
          <w:position w:val="0"/>
          <w:sz w:val="28"/>
          <w:shd w:val="clear" w:fill="auto"/>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0EC06CC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3BBEBD5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4535B3F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4E5A129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особенностей скелета млекопитающих.</w:t>
      </w:r>
    </w:p>
    <w:p w14:paraId="26D394E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особенностей зубной системы млекопитающих.</w:t>
      </w:r>
    </w:p>
    <w:p w14:paraId="75563150">
      <w:pPr>
        <w:numPr>
          <w:ilvl w:val="0"/>
          <w:numId w:val="18"/>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Развитие животного мира на Земле</w:t>
      </w:r>
    </w:p>
    <w:p w14:paraId="3CC6943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4A9AB01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72BD1DE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042C779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ископаемых остатков вымерших животных.</w:t>
      </w:r>
    </w:p>
    <w:p w14:paraId="4571756C">
      <w:pPr>
        <w:numPr>
          <w:ilvl w:val="0"/>
          <w:numId w:val="19"/>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Животные в природных сообществах</w:t>
      </w:r>
    </w:p>
    <w:p w14:paraId="631951B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Животные и среда обитания. Влияние света, температуры и влажности на животных. Приспособленность животных к условиям среды обитания.</w:t>
      </w:r>
    </w:p>
    <w:p w14:paraId="5C9993E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05189CF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Животный мир природных зон Земли. Основные закономерности распределения животных на планете. Фауна.</w:t>
      </w:r>
    </w:p>
    <w:p w14:paraId="6A900F00">
      <w:pPr>
        <w:numPr>
          <w:ilvl w:val="0"/>
          <w:numId w:val="20"/>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Животные и человек</w:t>
      </w:r>
    </w:p>
    <w:p w14:paraId="0A15F00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0E2D7BF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0732F55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14:paraId="1B1D2876">
      <w:pPr>
        <w:spacing w:before="0" w:after="0" w:line="264" w:lineRule="auto"/>
        <w:ind w:left="120" w:right="0" w:firstLine="0"/>
        <w:jc w:val="both"/>
        <w:rPr>
          <w:rFonts w:ascii="Calibri" w:hAnsi="Calibri" w:eastAsia="Calibri" w:cs="Calibri"/>
          <w:color w:val="auto"/>
          <w:spacing w:val="0"/>
          <w:position w:val="0"/>
          <w:sz w:val="22"/>
          <w:shd w:val="clear" w:fill="auto"/>
        </w:rPr>
      </w:pPr>
    </w:p>
    <w:p w14:paraId="4D85A170">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9 КЛАСС</w:t>
      </w:r>
    </w:p>
    <w:p w14:paraId="63FF6213">
      <w:pPr>
        <w:numPr>
          <w:ilvl w:val="0"/>
          <w:numId w:val="21"/>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Человек – биосоциальный вид</w:t>
      </w:r>
    </w:p>
    <w:p w14:paraId="3B4245F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6C42777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53DBD698">
      <w:pPr>
        <w:numPr>
          <w:ilvl w:val="0"/>
          <w:numId w:val="22"/>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Структура организма человека</w:t>
      </w:r>
    </w:p>
    <w:p w14:paraId="3F233A4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440AE08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3E8E6E6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микроскопического строения тканей (на готовых микропрепаратах).</w:t>
      </w:r>
    </w:p>
    <w:p w14:paraId="73862DE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Распознавание органов и систем органов человека (по таблицам).</w:t>
      </w:r>
    </w:p>
    <w:p w14:paraId="1E4428FB">
      <w:pPr>
        <w:numPr>
          <w:ilvl w:val="0"/>
          <w:numId w:val="23"/>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Нейрогуморальная регуляция</w:t>
      </w:r>
    </w:p>
    <w:p w14:paraId="78CF449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Нервная система человека, её организация и значение. Нейроны, нервы, нервные узлы. Рефлекс. Рефлекторная дуга.</w:t>
      </w:r>
    </w:p>
    <w:p w14:paraId="20D2F1B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768150B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2C5F7EF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78E3627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головного мозга человека (по муляжам).</w:t>
      </w:r>
    </w:p>
    <w:p w14:paraId="2BB3C6E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изменения размера зрачка в зависимости от освещённости.</w:t>
      </w:r>
    </w:p>
    <w:p w14:paraId="534507C3">
      <w:pPr>
        <w:numPr>
          <w:ilvl w:val="0"/>
          <w:numId w:val="24"/>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Опора и движение</w:t>
      </w:r>
    </w:p>
    <w:p w14:paraId="63BACC9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5B1AA82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2A0B4C2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5A36AB5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0B8F709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свойств кости.</w:t>
      </w:r>
    </w:p>
    <w:p w14:paraId="1BBCC24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костей (на муляжах).</w:t>
      </w:r>
    </w:p>
    <w:p w14:paraId="560FC69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Изучение строения позвонков (на муляжах). </w:t>
      </w:r>
    </w:p>
    <w:p w14:paraId="747166F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гибкости позвоночника.</w:t>
      </w:r>
    </w:p>
    <w:p w14:paraId="1922897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Измерение массы и роста своего организма.</w:t>
      </w:r>
    </w:p>
    <w:p w14:paraId="7C45C52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влияния статической и динамической нагрузки на утомление мышц.</w:t>
      </w:r>
    </w:p>
    <w:p w14:paraId="50EE844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Выявление нарушения осанки.</w:t>
      </w:r>
    </w:p>
    <w:p w14:paraId="11FE09D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признаков плоскостопия.</w:t>
      </w:r>
    </w:p>
    <w:p w14:paraId="19BBAF0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Оказание первой помощи при повреждении скелета и мышц.</w:t>
      </w:r>
    </w:p>
    <w:p w14:paraId="0BC28CCE">
      <w:pPr>
        <w:numPr>
          <w:ilvl w:val="0"/>
          <w:numId w:val="25"/>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Внутренняя среда организма</w:t>
      </w:r>
    </w:p>
    <w:p w14:paraId="0ED5DF1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365780D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22CF354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1E033A5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микроскопического строения крови человека и лягушки (сравнение) на готовых микропрепаратах.</w:t>
      </w:r>
    </w:p>
    <w:p w14:paraId="1C3E728D">
      <w:pPr>
        <w:numPr>
          <w:ilvl w:val="0"/>
          <w:numId w:val="26"/>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Кровообращение</w:t>
      </w:r>
    </w:p>
    <w:p w14:paraId="24ECB8F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72336F6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79C2CD9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Измерение кровяного давления.</w:t>
      </w:r>
    </w:p>
    <w:p w14:paraId="047528F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пульса и числа сердечных сокращений в покое и после дозированных физических нагрузок у человека.</w:t>
      </w:r>
    </w:p>
    <w:p w14:paraId="6CB3268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Первая помощь при кровотечениях.</w:t>
      </w:r>
    </w:p>
    <w:p w14:paraId="110F78F3">
      <w:pPr>
        <w:numPr>
          <w:ilvl w:val="0"/>
          <w:numId w:val="27"/>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Дыхание</w:t>
      </w:r>
    </w:p>
    <w:p w14:paraId="53B8D0E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27CCAC9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2DA6242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5EA236E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Измерение обхвата грудной клетки в состоянии вдоха и выдоха. </w:t>
      </w:r>
    </w:p>
    <w:p w14:paraId="613435F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частоты дыхания. Влияние различных факторов на частоту дыхания.</w:t>
      </w:r>
    </w:p>
    <w:p w14:paraId="700FB422">
      <w:pPr>
        <w:numPr>
          <w:ilvl w:val="0"/>
          <w:numId w:val="28"/>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Питание и пищеварение</w:t>
      </w:r>
    </w:p>
    <w:p w14:paraId="7DC2149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2F79162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36D5FAC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Гигиена питания. Предупреждение глистных и желудочно-кишечных заболеваний, пищевых отравлений. Влияние курения и алкоголя на пищеварение.</w:t>
      </w:r>
    </w:p>
    <w:p w14:paraId="10E92CA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0552361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действия ферментов слюны на крахмал.</w:t>
      </w:r>
    </w:p>
    <w:p w14:paraId="2992F6E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Наблюдение действия желудочного сока на белки.</w:t>
      </w:r>
    </w:p>
    <w:p w14:paraId="253B5AF3">
      <w:pPr>
        <w:numPr>
          <w:ilvl w:val="0"/>
          <w:numId w:val="29"/>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Обмен веществ и превращение энергии</w:t>
      </w:r>
    </w:p>
    <w:p w14:paraId="3C6F007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0C0D406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2EEBF2D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Нормы и режим питания. Рациональное питание – фактор укрепления здоровья. Нарушение обмена веществ.</w:t>
      </w:r>
    </w:p>
    <w:p w14:paraId="28ACB82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3C4131C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состава продуктов питания.</w:t>
      </w:r>
    </w:p>
    <w:p w14:paraId="37BA7DE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Составление меню в зависимости от калорийности пищи.</w:t>
      </w:r>
    </w:p>
    <w:p w14:paraId="0384BFB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Способы сохранения витаминов в пищевых продуктах.</w:t>
      </w:r>
    </w:p>
    <w:p w14:paraId="1BC7F6A9">
      <w:pPr>
        <w:numPr>
          <w:ilvl w:val="0"/>
          <w:numId w:val="30"/>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Кожа</w:t>
      </w:r>
    </w:p>
    <w:p w14:paraId="10890EC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Строение и функции кожи. Кожа и её производные. Кожа и терморегуляция. Влияние на кожу факторов окружающей среды.</w:t>
      </w:r>
    </w:p>
    <w:p w14:paraId="141916D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0A27D3D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6ECC49B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Исследование с помощью лупы тыльной и ладонной стороны кисти.</w:t>
      </w:r>
    </w:p>
    <w:p w14:paraId="0C2294C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жирности различных участков кожи лица.</w:t>
      </w:r>
    </w:p>
    <w:p w14:paraId="3B66D61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Описание мер по уходу за кожей лица и волосами в зависимости от типа кожи.</w:t>
      </w:r>
    </w:p>
    <w:p w14:paraId="1931EDF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Описание основных гигиенических требований к одежде и обуви.</w:t>
      </w:r>
    </w:p>
    <w:p w14:paraId="5D285B24">
      <w:pPr>
        <w:numPr>
          <w:ilvl w:val="0"/>
          <w:numId w:val="31"/>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Выделение</w:t>
      </w:r>
    </w:p>
    <w:p w14:paraId="4D58794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02F4C11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2A61600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Определение местоположения почек (на муляже). </w:t>
      </w:r>
    </w:p>
    <w:p w14:paraId="3F970FD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Описание мер профилактики болезней почек.</w:t>
      </w:r>
    </w:p>
    <w:p w14:paraId="0ED3AEEE">
      <w:pPr>
        <w:numPr>
          <w:ilvl w:val="0"/>
          <w:numId w:val="32"/>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Размножение и развитие</w:t>
      </w:r>
    </w:p>
    <w:p w14:paraId="6C8DACE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0420188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2557F3F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Описание основных мер по профилактике инфекционных вирусных заболеваний: СПИД и гепатит.</w:t>
      </w:r>
    </w:p>
    <w:p w14:paraId="7C56624C">
      <w:pPr>
        <w:numPr>
          <w:ilvl w:val="0"/>
          <w:numId w:val="33"/>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Органы чувств и сенсорные системы</w:t>
      </w:r>
    </w:p>
    <w:p w14:paraId="5F4AD5B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79EBD2A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56996CA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Органы равновесия, мышечного чувства, осязания, обоняния и вкуса. Взаимодействие сенсорных систем организма.</w:t>
      </w:r>
    </w:p>
    <w:p w14:paraId="59306DC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4CC1025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остроты зрения у человека.</w:t>
      </w:r>
    </w:p>
    <w:p w14:paraId="7427975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органа зрения (на муляже и влажном препарате).</w:t>
      </w:r>
    </w:p>
    <w:p w14:paraId="3DCFB21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строения органа слуха (на муляже).</w:t>
      </w:r>
    </w:p>
    <w:p w14:paraId="0DCDDE3D">
      <w:pPr>
        <w:numPr>
          <w:ilvl w:val="0"/>
          <w:numId w:val="34"/>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Поведение и психика</w:t>
      </w:r>
    </w:p>
    <w:p w14:paraId="797D915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1F2BA70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368A5AC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i/>
          <w:color w:val="000000"/>
          <w:spacing w:val="0"/>
          <w:position w:val="0"/>
          <w:sz w:val="28"/>
          <w:shd w:val="clear" w:fill="auto"/>
        </w:rPr>
        <w:t>Лабораторные и практические работы.</w:t>
      </w:r>
    </w:p>
    <w:p w14:paraId="15E147F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Изучение кратковременной памяти.</w:t>
      </w:r>
    </w:p>
    <w:p w14:paraId="15968AB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Определение объёма механической и логической памяти.</w:t>
      </w:r>
    </w:p>
    <w:p w14:paraId="1BA2D35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Оценка сформированности навыков логического мышления.</w:t>
      </w:r>
    </w:p>
    <w:p w14:paraId="35985B0A">
      <w:pPr>
        <w:numPr>
          <w:ilvl w:val="0"/>
          <w:numId w:val="35"/>
        </w:numPr>
        <w:spacing w:before="0" w:after="0" w:line="264" w:lineRule="auto"/>
        <w:ind w:left="960" w:right="0" w:hanging="36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Человек и окружающая среда</w:t>
      </w:r>
    </w:p>
    <w:p w14:paraId="509F14F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7565FDE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139DABC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65D055E2">
      <w:pPr>
        <w:spacing w:before="0" w:after="200" w:line="276" w:lineRule="auto"/>
        <w:ind w:left="0" w:right="0" w:firstLine="0"/>
        <w:jc w:val="left"/>
        <w:rPr>
          <w:rFonts w:ascii="Calibri" w:hAnsi="Calibri" w:eastAsia="Calibri" w:cs="Calibri"/>
          <w:color w:val="auto"/>
          <w:spacing w:val="0"/>
          <w:position w:val="0"/>
          <w:sz w:val="22"/>
          <w:shd w:val="clear" w:fill="auto"/>
        </w:rPr>
      </w:pPr>
    </w:p>
    <w:p w14:paraId="4658A63E">
      <w:pPr>
        <w:spacing w:before="0" w:after="0" w:line="264" w:lineRule="auto"/>
        <w:ind w:left="120"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ПЛАНИРУЕМЫЕ РЕЗУЛЬТАТЫ ОСВОЕНИЯ ПРОГРАММЫ ПО БИОЛОГИИ НА УРОВНЕ ОСНОВНОГО ОБЩЕГО ОБРАЗОВАНИЯ (БАЗОВЫЙ УРОВЕНЬ)</w:t>
      </w:r>
    </w:p>
    <w:p w14:paraId="7C9E9AF8">
      <w:pPr>
        <w:spacing w:before="0" w:after="0" w:line="264" w:lineRule="auto"/>
        <w:ind w:left="120" w:right="0" w:firstLine="0"/>
        <w:jc w:val="left"/>
        <w:rPr>
          <w:rFonts w:ascii="Calibri" w:hAnsi="Calibri" w:eastAsia="Calibri" w:cs="Calibri"/>
          <w:color w:val="auto"/>
          <w:spacing w:val="0"/>
          <w:position w:val="0"/>
          <w:sz w:val="22"/>
          <w:shd w:val="clear" w:fill="auto"/>
        </w:rPr>
      </w:pPr>
    </w:p>
    <w:p w14:paraId="7004E93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1668197">
      <w:pPr>
        <w:spacing w:before="0" w:after="0" w:line="264" w:lineRule="auto"/>
        <w:ind w:left="120" w:right="0" w:firstLine="0"/>
        <w:jc w:val="both"/>
        <w:rPr>
          <w:rFonts w:ascii="Calibri" w:hAnsi="Calibri" w:eastAsia="Calibri" w:cs="Calibri"/>
          <w:color w:val="auto"/>
          <w:spacing w:val="0"/>
          <w:position w:val="0"/>
          <w:sz w:val="22"/>
          <w:shd w:val="clear" w:fill="auto"/>
        </w:rPr>
      </w:pPr>
    </w:p>
    <w:p w14:paraId="085BC33F">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ЛИЧНОСТНЫЕ РЕЗУЛЬТАТЫ</w:t>
      </w:r>
    </w:p>
    <w:p w14:paraId="77FA085A">
      <w:pPr>
        <w:spacing w:before="0" w:after="0" w:line="264" w:lineRule="auto"/>
        <w:ind w:left="120" w:right="0" w:firstLine="0"/>
        <w:jc w:val="both"/>
        <w:rPr>
          <w:rFonts w:ascii="Calibri" w:hAnsi="Calibri" w:eastAsia="Calibri" w:cs="Calibri"/>
          <w:color w:val="auto"/>
          <w:spacing w:val="0"/>
          <w:position w:val="0"/>
          <w:sz w:val="22"/>
          <w:shd w:val="clear" w:fill="auto"/>
        </w:rPr>
      </w:pPr>
    </w:p>
    <w:p w14:paraId="41E0AC9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Личностные результаты</w:t>
      </w:r>
      <w:r>
        <w:rPr>
          <w:rFonts w:ascii="Times New Roman" w:hAnsi="Times New Roman" w:eastAsia="Times New Roman" w:cs="Times New Roman"/>
          <w:color w:val="000000"/>
          <w:spacing w:val="0"/>
          <w:position w:val="0"/>
          <w:sz w:val="28"/>
          <w:shd w:val="clear" w:fill="auto"/>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4D9B971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1) гражданского воспитания: </w:t>
      </w:r>
    </w:p>
    <w:p w14:paraId="0805556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31EC67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2) патриотического воспитания:</w:t>
      </w:r>
    </w:p>
    <w:p w14:paraId="28D0C7B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66E30CF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3) духовно-нравственного воспитания:</w:t>
      </w:r>
    </w:p>
    <w:p w14:paraId="394D3CC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готовность оценивать поведение и поступки с позиции нравственных норм и норм экологической культуры;</w:t>
      </w:r>
    </w:p>
    <w:p w14:paraId="0B934EA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понимание значимости нравственного аспекта деятельности человека в медицине и биологии;</w:t>
      </w:r>
    </w:p>
    <w:p w14:paraId="1BC1B9C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4) эстетического воспитания:</w:t>
      </w:r>
    </w:p>
    <w:p w14:paraId="3847AB4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понимание роли биологии в формировании эстетической культуры личности;</w:t>
      </w:r>
    </w:p>
    <w:p w14:paraId="0DD69A8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5) физического воспитания, формирования культуры здоровья и эмоционального благополучия:</w:t>
      </w:r>
    </w:p>
    <w:p w14:paraId="3B8120A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74AB45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BD924A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соблюдение правил безопасности, в том числе навыки безопасного поведения в природной среде;</w:t>
      </w:r>
    </w:p>
    <w:p w14:paraId="016BC03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сформированность навыка рефлексии, управление собственным эмоциональным состоянием;</w:t>
      </w:r>
    </w:p>
    <w:p w14:paraId="420F396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6) трудового воспитания:</w:t>
      </w:r>
    </w:p>
    <w:p w14:paraId="7E08C14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05754E5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7) экологического воспитания:</w:t>
      </w:r>
    </w:p>
    <w:p w14:paraId="0D4D5C1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ориентация на применение биологических знаний при решении задач в области окружающей среды;</w:t>
      </w:r>
    </w:p>
    <w:p w14:paraId="7357CC8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осознание экологических проблем и путей их решения;</w:t>
      </w:r>
    </w:p>
    <w:p w14:paraId="681150C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готовность к участию в практической деятельности экологической направленности;</w:t>
      </w:r>
    </w:p>
    <w:p w14:paraId="58758D1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8) ценности научного познания:</w:t>
      </w:r>
    </w:p>
    <w:p w14:paraId="285C946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1C3B7C9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понимание роли биологической науки в формировании научного мировоззрения;</w:t>
      </w:r>
    </w:p>
    <w:p w14:paraId="6BF3429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развитие научной любознательности, интереса к биологической науке, навыков исследовательской деятельности;</w:t>
      </w:r>
    </w:p>
    <w:p w14:paraId="31F9D78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9) адаптации обучающегося к изменяющимся условиям социальной и природной среды:</w:t>
      </w:r>
    </w:p>
    <w:p w14:paraId="6960877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адекватная оценка изменяющихся условий;</w:t>
      </w:r>
    </w:p>
    <w:p w14:paraId="165119C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принятие решения (индивидуальное, в группе) в изменяющихся условиях на основании анализа биологической информации;</w:t>
      </w:r>
    </w:p>
    <w:p w14:paraId="5921886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планирование действий в новой ситуации на основании знаний биологических закономерностей.</w:t>
      </w:r>
    </w:p>
    <w:p w14:paraId="76A39061">
      <w:pPr>
        <w:spacing w:before="0" w:after="0" w:line="264" w:lineRule="auto"/>
        <w:ind w:left="120" w:right="0" w:firstLine="0"/>
        <w:jc w:val="both"/>
        <w:rPr>
          <w:rFonts w:ascii="Calibri" w:hAnsi="Calibri" w:eastAsia="Calibri" w:cs="Calibri"/>
          <w:color w:val="auto"/>
          <w:spacing w:val="0"/>
          <w:position w:val="0"/>
          <w:sz w:val="22"/>
          <w:shd w:val="clear" w:fill="auto"/>
        </w:rPr>
      </w:pPr>
    </w:p>
    <w:p w14:paraId="16565C54">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МЕТАПРЕДМЕТНЫЕ РЕЗУЛЬТАТЫ</w:t>
      </w:r>
    </w:p>
    <w:p w14:paraId="168CCDD1">
      <w:pPr>
        <w:spacing w:before="0" w:after="0" w:line="264" w:lineRule="auto"/>
        <w:ind w:left="120" w:right="0" w:firstLine="0"/>
        <w:jc w:val="both"/>
        <w:rPr>
          <w:rFonts w:ascii="Calibri" w:hAnsi="Calibri" w:eastAsia="Calibri" w:cs="Calibri"/>
          <w:color w:val="auto"/>
          <w:spacing w:val="0"/>
          <w:position w:val="0"/>
          <w:sz w:val="22"/>
          <w:shd w:val="clear" w:fill="auto"/>
        </w:rPr>
      </w:pPr>
    </w:p>
    <w:p w14:paraId="7F0CA48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67A80032">
      <w:pPr>
        <w:spacing w:before="0" w:after="0" w:line="264" w:lineRule="auto"/>
        <w:ind w:left="120" w:right="0" w:firstLine="0"/>
        <w:jc w:val="both"/>
        <w:rPr>
          <w:rFonts w:ascii="Calibri" w:hAnsi="Calibri" w:eastAsia="Calibri" w:cs="Calibri"/>
          <w:color w:val="auto"/>
          <w:spacing w:val="0"/>
          <w:position w:val="0"/>
          <w:sz w:val="22"/>
          <w:shd w:val="clear" w:fill="auto"/>
        </w:rPr>
      </w:pPr>
    </w:p>
    <w:p w14:paraId="11FE7C20">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Познавательные универсальные учебные действия</w:t>
      </w:r>
    </w:p>
    <w:p w14:paraId="7638C095">
      <w:pPr>
        <w:spacing w:before="0" w:after="0" w:line="264" w:lineRule="auto"/>
        <w:ind w:left="120" w:right="0" w:firstLine="0"/>
        <w:jc w:val="both"/>
        <w:rPr>
          <w:rFonts w:ascii="Calibri" w:hAnsi="Calibri" w:eastAsia="Calibri" w:cs="Calibri"/>
          <w:color w:val="auto"/>
          <w:spacing w:val="0"/>
          <w:position w:val="0"/>
          <w:sz w:val="22"/>
          <w:shd w:val="clear" w:fill="auto"/>
        </w:rPr>
      </w:pPr>
    </w:p>
    <w:p w14:paraId="0646F1A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1) базовые логические действия:</w:t>
      </w:r>
    </w:p>
    <w:p w14:paraId="2544BE6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и характеризовать существенные признаки биологических объектов (явлений);</w:t>
      </w:r>
    </w:p>
    <w:p w14:paraId="726BBA9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2B32D18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187E046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дефициты информации, данных, необходимых для решения поставленной задачи;</w:t>
      </w:r>
    </w:p>
    <w:p w14:paraId="08D522D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08D07E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C90B69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2) базовые исследовательские действия:</w:t>
      </w:r>
    </w:p>
    <w:p w14:paraId="7B25D8F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использовать вопросы как исследовательский инструмент познания;</w:t>
      </w:r>
    </w:p>
    <w:p w14:paraId="08CBC1E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97F0B1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формировать гипотезу об истинности собственных суждений, аргументировать свою позицию, мнение;</w:t>
      </w:r>
    </w:p>
    <w:p w14:paraId="3FFB544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4B7C015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оценивать на применимость и достоверность информацию, полученную в ходе наблюдения и эксперимента;</w:t>
      </w:r>
    </w:p>
    <w:p w14:paraId="4390DE8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20DC41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057E269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3) работа с информацией:</w:t>
      </w:r>
    </w:p>
    <w:p w14:paraId="411A1C8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51B078E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выбирать, анализировать, систематизировать и интерпретировать биологическую информацию различных видов и форм представления;</w:t>
      </w:r>
    </w:p>
    <w:p w14:paraId="7A02220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находить сходные аргументы (подтверждающие или опровергающие одну и ту же идею, версию) в различных информационных источниках;</w:t>
      </w:r>
    </w:p>
    <w:p w14:paraId="6851DEA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3D67B3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оценивать надёжность биологической информации по критериям, предложенным учителем или сформулированным самостоятельно;</w:t>
      </w:r>
    </w:p>
    <w:p w14:paraId="1722E02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запоминать и систематизировать биологическую информацию.</w:t>
      </w:r>
    </w:p>
    <w:p w14:paraId="7D8AAB48">
      <w:pPr>
        <w:spacing w:before="0" w:after="0" w:line="264" w:lineRule="auto"/>
        <w:ind w:left="120" w:right="0" w:firstLine="0"/>
        <w:jc w:val="both"/>
        <w:rPr>
          <w:rFonts w:ascii="Calibri" w:hAnsi="Calibri" w:eastAsia="Calibri" w:cs="Calibri"/>
          <w:color w:val="auto"/>
          <w:spacing w:val="0"/>
          <w:position w:val="0"/>
          <w:sz w:val="22"/>
          <w:shd w:val="clear" w:fill="auto"/>
        </w:rPr>
      </w:pPr>
    </w:p>
    <w:p w14:paraId="30D3C7D8">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Коммуникативные универсальные учебные действия</w:t>
      </w:r>
    </w:p>
    <w:p w14:paraId="59533E7F">
      <w:pPr>
        <w:spacing w:before="0" w:after="0" w:line="264" w:lineRule="auto"/>
        <w:ind w:left="120" w:right="0" w:firstLine="0"/>
        <w:jc w:val="both"/>
        <w:rPr>
          <w:rFonts w:ascii="Calibri" w:hAnsi="Calibri" w:eastAsia="Calibri" w:cs="Calibri"/>
          <w:color w:val="auto"/>
          <w:spacing w:val="0"/>
          <w:position w:val="0"/>
          <w:sz w:val="22"/>
          <w:shd w:val="clear" w:fill="auto"/>
        </w:rPr>
      </w:pPr>
    </w:p>
    <w:p w14:paraId="462B2CD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1</w:t>
      </w:r>
      <w:r>
        <w:rPr>
          <w:rFonts w:ascii="Times New Roman" w:hAnsi="Times New Roman" w:eastAsia="Times New Roman" w:cs="Times New Roman"/>
          <w:b/>
          <w:color w:val="000000"/>
          <w:spacing w:val="0"/>
          <w:position w:val="0"/>
          <w:sz w:val="28"/>
          <w:shd w:val="clear" w:fill="auto"/>
        </w:rPr>
        <w:t>) общение:</w:t>
      </w:r>
    </w:p>
    <w:p w14:paraId="2EB0D1A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воспринимать и формулировать суждения, выражать эмоции в процессе выполнения практических и лабораторных работ;</w:t>
      </w:r>
    </w:p>
    <w:p w14:paraId="578D540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выражать себя (свою точку зрения) в устных и письменных текстах;</w:t>
      </w:r>
    </w:p>
    <w:p w14:paraId="4B67689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C4623C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понимать намерения других, проявлять уважительное отношение к собеседнику и в корректной форме формулировать свои возражения;</w:t>
      </w:r>
    </w:p>
    <w:p w14:paraId="4B11596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36B5973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сопоставлять свои суждения с суждениями других участников диалога, обнаруживать различие и сходство позиций;</w:t>
      </w:r>
    </w:p>
    <w:p w14:paraId="4E9ACD7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публично представлять результаты выполненного биологического опыта (эксперимента, исследования, проекта);</w:t>
      </w:r>
    </w:p>
    <w:p w14:paraId="16390AB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80F0D7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2) совместная деятельность:</w:t>
      </w:r>
    </w:p>
    <w:p w14:paraId="7F009FE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3AEF341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3EF1F3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FDC64B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AF9F4F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66701E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0FA93011">
      <w:pPr>
        <w:spacing w:before="0" w:after="0" w:line="264" w:lineRule="auto"/>
        <w:ind w:left="120" w:right="0" w:firstLine="0"/>
        <w:jc w:val="both"/>
        <w:rPr>
          <w:rFonts w:ascii="Calibri" w:hAnsi="Calibri" w:eastAsia="Calibri" w:cs="Calibri"/>
          <w:color w:val="auto"/>
          <w:spacing w:val="0"/>
          <w:position w:val="0"/>
          <w:sz w:val="22"/>
          <w:shd w:val="clear" w:fill="auto"/>
        </w:rPr>
      </w:pPr>
    </w:p>
    <w:p w14:paraId="370BE993">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Регулятивные универсальные учебные действия</w:t>
      </w:r>
    </w:p>
    <w:p w14:paraId="0230B408">
      <w:pPr>
        <w:spacing w:before="0" w:after="0" w:line="264" w:lineRule="auto"/>
        <w:ind w:left="120" w:right="0" w:firstLine="0"/>
        <w:jc w:val="both"/>
        <w:rPr>
          <w:rFonts w:ascii="Calibri" w:hAnsi="Calibri" w:eastAsia="Calibri" w:cs="Calibri"/>
          <w:color w:val="auto"/>
          <w:spacing w:val="0"/>
          <w:position w:val="0"/>
          <w:sz w:val="22"/>
          <w:shd w:val="clear" w:fill="auto"/>
        </w:rPr>
      </w:pPr>
    </w:p>
    <w:p w14:paraId="27A1FEF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Самоорганизация:</w:t>
      </w:r>
    </w:p>
    <w:p w14:paraId="137C35F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проблемы для решения в жизненных и учебных ситуациях, используя биологические знания;</w:t>
      </w:r>
    </w:p>
    <w:p w14:paraId="506ED0C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ориентироваться в различных подходах принятия решений (индивидуальное, принятие решения в группе, принятие решений группой);</w:t>
      </w:r>
    </w:p>
    <w:p w14:paraId="794A481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64CC4C8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C0C4FD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делать выбор и брать ответственность за решение.</w:t>
      </w:r>
    </w:p>
    <w:p w14:paraId="221EBB2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Самоконтроль, эмоциональный интеллект:</w:t>
      </w:r>
    </w:p>
    <w:p w14:paraId="22BE9D8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владеть способами самоконтроля, самомотивации и рефлексии;</w:t>
      </w:r>
    </w:p>
    <w:p w14:paraId="58CE9FB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давать оценку ситуации и предлагать план её изменения;</w:t>
      </w:r>
    </w:p>
    <w:p w14:paraId="12D3CFE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2E2CCCC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7A7C6A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вносить коррективы в деятельность на основе новых обстоятельств, изменившихся ситуаций, установленных ошибок, возникших трудностей;</w:t>
      </w:r>
    </w:p>
    <w:p w14:paraId="036C5C9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оценивать соответствие результата цели и условиям;</w:t>
      </w:r>
    </w:p>
    <w:p w14:paraId="01C2AC4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различать, называть и управлять собственными эмоциями и эмоциями других;</w:t>
      </w:r>
    </w:p>
    <w:p w14:paraId="4467A30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и анализировать причины эмоций;</w:t>
      </w:r>
    </w:p>
    <w:p w14:paraId="42BDD48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ставить себя на место другого человека, понимать мотивы и намерения другого;</w:t>
      </w:r>
    </w:p>
    <w:p w14:paraId="51A4071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регулировать способ выражения эмоций.</w:t>
      </w:r>
    </w:p>
    <w:p w14:paraId="7C191E9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Принятие себя и других</w:t>
      </w:r>
    </w:p>
    <w:p w14:paraId="41391C3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осознанно относиться к другому человеку, его мнению;</w:t>
      </w:r>
    </w:p>
    <w:p w14:paraId="1FA3AD4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признавать своё право на ошибку и такое же право другого;</w:t>
      </w:r>
    </w:p>
    <w:p w14:paraId="4365922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открытость себе и другим;</w:t>
      </w:r>
    </w:p>
    <w:p w14:paraId="667AB14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осознавать невозможность контролировать всё вокруг;</w:t>
      </w:r>
    </w:p>
    <w:p w14:paraId="4D650B1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8EA0569">
      <w:pPr>
        <w:spacing w:before="0" w:after="0" w:line="264" w:lineRule="auto"/>
        <w:ind w:left="120" w:right="0" w:firstLine="0"/>
        <w:jc w:val="both"/>
        <w:rPr>
          <w:rFonts w:ascii="Calibri" w:hAnsi="Calibri" w:eastAsia="Calibri" w:cs="Calibri"/>
          <w:color w:val="auto"/>
          <w:spacing w:val="0"/>
          <w:position w:val="0"/>
          <w:sz w:val="22"/>
          <w:shd w:val="clear" w:fill="auto"/>
        </w:rPr>
      </w:pPr>
    </w:p>
    <w:p w14:paraId="1BB669E6">
      <w:pPr>
        <w:spacing w:before="0" w:after="0" w:line="264" w:lineRule="auto"/>
        <w:ind w:left="120"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ПРЕДМЕТНЫЕ РЕЗУЛЬТАТЫ</w:t>
      </w:r>
    </w:p>
    <w:p w14:paraId="4E2A115E">
      <w:pPr>
        <w:spacing w:before="0" w:after="0" w:line="264" w:lineRule="auto"/>
        <w:ind w:left="120" w:right="0" w:firstLine="0"/>
        <w:jc w:val="both"/>
        <w:rPr>
          <w:rFonts w:ascii="Calibri" w:hAnsi="Calibri" w:eastAsia="Calibri" w:cs="Calibri"/>
          <w:color w:val="auto"/>
          <w:spacing w:val="0"/>
          <w:position w:val="0"/>
          <w:sz w:val="22"/>
          <w:shd w:val="clear" w:fill="auto"/>
        </w:rPr>
      </w:pPr>
    </w:p>
    <w:p w14:paraId="181C0D8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Предметные результаты освоения программы по биологии к концу обучения </w:t>
      </w:r>
      <w:r>
        <w:rPr>
          <w:rFonts w:ascii="Times New Roman" w:hAnsi="Times New Roman" w:eastAsia="Times New Roman" w:cs="Times New Roman"/>
          <w:b/>
          <w:i/>
          <w:color w:val="000000"/>
          <w:spacing w:val="0"/>
          <w:position w:val="0"/>
          <w:sz w:val="28"/>
          <w:shd w:val="clear" w:fill="auto"/>
        </w:rPr>
        <w:t>в 5 классе:</w:t>
      </w:r>
    </w:p>
    <w:p w14:paraId="24F330F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биологию как науку о живой природе, называть признаки живого, сравнивать объекты живой и неживой природы;</w:t>
      </w:r>
    </w:p>
    <w:p w14:paraId="4080B44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28D1B85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F7D374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3DF1F95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799EB09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60CD668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03E587B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раскрывать понятие о среде обитания (водной, наземно-воздушной, почвенной, внутриорганизменной), условиях среды обитания;</w:t>
      </w:r>
    </w:p>
    <w:p w14:paraId="752B62E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приводить примеры, характеризующие приспособленность организмов к среде обитания, взаимосвязи организмов в сообществах;</w:t>
      </w:r>
    </w:p>
    <w:p w14:paraId="1AC2729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выделять отличительные признаки природных и искусственных сообществ;</w:t>
      </w:r>
    </w:p>
    <w:p w14:paraId="760D2E3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ACBED3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раскрывать роль биологии в практической деятельности человека;</w:t>
      </w:r>
    </w:p>
    <w:p w14:paraId="7371910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62D6F26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57A8A69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2E9B732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владеть приёмами работы с лупой, световым и цифровым микроскопами при рассматривании биологических объектов;</w:t>
      </w:r>
    </w:p>
    <w:p w14:paraId="009B7E8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33BE8B6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использовать при выполнении учебных заданий научно-популярную литературу по биологии, справочные материалы, ресурсы Интернета;</w:t>
      </w:r>
    </w:p>
    <w:p w14:paraId="7A31312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создавать письменные и устные сообщения, используя понятийный аппарат изучаемого раздела биологии.</w:t>
      </w:r>
    </w:p>
    <w:p w14:paraId="1D64EE8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Предметные результаты освоения программы по биологии к концу обучения </w:t>
      </w:r>
      <w:r>
        <w:rPr>
          <w:rFonts w:ascii="Times New Roman" w:hAnsi="Times New Roman" w:eastAsia="Times New Roman" w:cs="Times New Roman"/>
          <w:b/>
          <w:i/>
          <w:color w:val="000000"/>
          <w:spacing w:val="0"/>
          <w:position w:val="0"/>
          <w:sz w:val="28"/>
          <w:shd w:val="clear" w:fill="auto"/>
        </w:rPr>
        <w:t>в 6 классе:</w:t>
      </w:r>
    </w:p>
    <w:p w14:paraId="3F000CE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ботанику как биологическую науку, её разделы и связи с другими науками и техникой;</w:t>
      </w:r>
    </w:p>
    <w:p w14:paraId="3ED28B1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6A9F93A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53F3285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1BB1D21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2B73F28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329B61B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сравнивать растительные ткани и органы растений между собой;</w:t>
      </w:r>
    </w:p>
    <w:p w14:paraId="314D8BE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9DFD38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50371A5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причинно-следственные связи между строением и функциями тканей и органов растений, строением и жизнедеятельностью растений;</w:t>
      </w:r>
    </w:p>
    <w:p w14:paraId="1CB7A16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классифицировать растения и их части по разным основаниям;</w:t>
      </w:r>
    </w:p>
    <w:p w14:paraId="450F000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462F596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применять полученные знания для выращивания и размножения культурных растений;</w:t>
      </w:r>
    </w:p>
    <w:p w14:paraId="07DB262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2A31701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F570FC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4F24023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44423CA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создавать письменные и устные сообщения, используя понятийный аппарат изучаемого раздела биологии.</w:t>
      </w:r>
    </w:p>
    <w:p w14:paraId="38F2F9F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Предметные результаты освоения программы по биологии к концу обучения </w:t>
      </w:r>
      <w:r>
        <w:rPr>
          <w:rFonts w:ascii="Times New Roman" w:hAnsi="Times New Roman" w:eastAsia="Times New Roman" w:cs="Times New Roman"/>
          <w:b/>
          <w:i/>
          <w:color w:val="000000"/>
          <w:spacing w:val="0"/>
          <w:position w:val="0"/>
          <w:sz w:val="28"/>
          <w:shd w:val="clear" w:fill="auto"/>
        </w:rPr>
        <w:t>в 7классе</w:t>
      </w:r>
      <w:r>
        <w:rPr>
          <w:rFonts w:ascii="Times New Roman" w:hAnsi="Times New Roman" w:eastAsia="Times New Roman" w:cs="Times New Roman"/>
          <w:color w:val="000000"/>
          <w:spacing w:val="0"/>
          <w:position w:val="0"/>
          <w:sz w:val="28"/>
          <w:shd w:val="clear" w:fill="auto"/>
        </w:rPr>
        <w:t>:</w:t>
      </w:r>
    </w:p>
    <w:p w14:paraId="68B5C8C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45D496E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5710DDA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3BD33B8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2B286DA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признаки классов покрытосеменных или цветковых, семейств двудольных и однодольных растений;</w:t>
      </w:r>
    </w:p>
    <w:p w14:paraId="6FFFE1B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6303FA7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9B5DA5B">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выделять существенные признаки строения и жизнедеятельности растений, бактерий, грибов, лишайников;</w:t>
      </w:r>
    </w:p>
    <w:p w14:paraId="3316622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проводить описание и сравнивать между собой растения, грибы, лишайники, бактерии по заданному плану, делать выводы на основе сравнения;</w:t>
      </w:r>
    </w:p>
    <w:p w14:paraId="1B1AA4C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описывать усложнение организации растений в ходе эволюции растительного мира на Земле;</w:t>
      </w:r>
    </w:p>
    <w:p w14:paraId="62CF0A5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черты приспособленности растений к среде обитания, значение экологических факторов для растений;</w:t>
      </w:r>
    </w:p>
    <w:p w14:paraId="686CB1D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2BCAF44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приводить примеры культурных растений и их значение в жизни человека, понимать причины и знать меры охраны растительного мира Земли;</w:t>
      </w:r>
    </w:p>
    <w:p w14:paraId="48FF498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4F7A4DE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0EBB11E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7ADB004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FDE5C0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08CE22A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024A0F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Предметные результаты освоения программы по биологии к концу обучения </w:t>
      </w:r>
      <w:r>
        <w:rPr>
          <w:rFonts w:ascii="Times New Roman" w:hAnsi="Times New Roman" w:eastAsia="Times New Roman" w:cs="Times New Roman"/>
          <w:b/>
          <w:i/>
          <w:color w:val="000000"/>
          <w:spacing w:val="0"/>
          <w:position w:val="0"/>
          <w:sz w:val="28"/>
          <w:shd w:val="clear" w:fill="auto"/>
        </w:rPr>
        <w:t>в 8 классе:</w:t>
      </w:r>
    </w:p>
    <w:p w14:paraId="0F0AB85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зоологию как биологическую науку, её разделы и связь с другими науками и техникой;</w:t>
      </w:r>
    </w:p>
    <w:p w14:paraId="0D4A9C9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0393B9D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0962B23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4451501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раскрывать общие признаки животных, уровни организации животного организма: клетки, ткани, органы, системы органов, организм;</w:t>
      </w:r>
    </w:p>
    <w:p w14:paraId="1417A099">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сравнивать животные ткани и органы животных между собой;</w:t>
      </w:r>
    </w:p>
    <w:p w14:paraId="513C3CC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18CA466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165217A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причинно-следственные связи между строением, жизнедеятельностью и средой обитания животных изучаемых систематических групп;</w:t>
      </w:r>
    </w:p>
    <w:p w14:paraId="08382ABD">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4BDF8D2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признаки классов членистоногих и хордовых, отрядов насекомых и млекопитающих;</w:t>
      </w:r>
    </w:p>
    <w:p w14:paraId="4793329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E926336">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сравнивать представителей отдельных систематических групп животных и делать выводы на основе сравнения;</w:t>
      </w:r>
    </w:p>
    <w:p w14:paraId="0A6814B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классифицировать животных на основании особенностей строения;</w:t>
      </w:r>
    </w:p>
    <w:p w14:paraId="283E55D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описывать усложнение организации животных в ходе эволюции животного мира на Земле;</w:t>
      </w:r>
    </w:p>
    <w:p w14:paraId="7CA7714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черты приспособленности животных к среде обитания, значение экологических факторов для животных;</w:t>
      </w:r>
    </w:p>
    <w:p w14:paraId="51BB901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взаимосвязи животных в природных сообществах, цепи питания;</w:t>
      </w:r>
    </w:p>
    <w:p w14:paraId="7A1BCB7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устанавливать взаимосвязи животных с растениями, грибами, лишайниками и бактериями в природных сообществах;</w:t>
      </w:r>
    </w:p>
    <w:p w14:paraId="0738518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животных природных зон Земли, основные закономерности распространения животных по планете;</w:t>
      </w:r>
    </w:p>
    <w:p w14:paraId="593B57E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раскрывать роль животных в природных сообществах;</w:t>
      </w:r>
    </w:p>
    <w:p w14:paraId="766FDF7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57D95E0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иметь представление о мероприятиях по охране животного мира Земли;</w:t>
      </w:r>
    </w:p>
    <w:p w14:paraId="2207BD81">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11E0EFA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2289A33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F86EBE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3B327D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0B3773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 xml:space="preserve">Предметные результаты освоения программы по биологии к концу обучения </w:t>
      </w:r>
      <w:r>
        <w:rPr>
          <w:rFonts w:ascii="Times New Roman" w:hAnsi="Times New Roman" w:eastAsia="Times New Roman" w:cs="Times New Roman"/>
          <w:b/>
          <w:i/>
          <w:color w:val="000000"/>
          <w:spacing w:val="0"/>
          <w:position w:val="0"/>
          <w:sz w:val="28"/>
          <w:shd w:val="clear" w:fill="auto"/>
        </w:rPr>
        <w:t>в 9 классе:</w:t>
      </w:r>
    </w:p>
    <w:p w14:paraId="214BD59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018FDF52">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4A5BB3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3F61C22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3C8D35C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30908505">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57066B6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различать биологически активные вещества (витамины, ферменты, гормоны), выявлять их роль в процессе обмена веществ и превращения энергии;</w:t>
      </w:r>
    </w:p>
    <w:p w14:paraId="4B836D7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5BE31D8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73790230">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применять биологические модели для выявления особенностей строения и функционирования органов и систем органов человека;</w:t>
      </w:r>
    </w:p>
    <w:p w14:paraId="47D07BAA">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объяснять нейрогуморальную регуляцию процессов жизнедеятельности организма человека;</w:t>
      </w:r>
    </w:p>
    <w:p w14:paraId="1A9EA344">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3CAE702E">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0A513C8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099B648">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81730C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7CEA2A0C">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622F7AB3">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7A79F32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4708B6D7">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E749D3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313AAA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3962A3EF">
      <w:pPr>
        <w:spacing w:before="0" w:after="0" w:line="264" w:lineRule="auto"/>
        <w:ind w:left="0" w:right="0" w:firstLine="60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8"/>
          <w:shd w:val="clear" w:fill="auto"/>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641CD0D5">
      <w:pPr>
        <w:spacing w:before="0" w:after="200" w:line="276" w:lineRule="auto"/>
        <w:ind w:left="0" w:right="0" w:firstLine="0"/>
        <w:jc w:val="left"/>
        <w:rPr>
          <w:rFonts w:ascii="Calibri" w:hAnsi="Calibri" w:eastAsia="Calibri" w:cs="Calibri"/>
          <w:color w:val="auto"/>
          <w:spacing w:val="0"/>
          <w:position w:val="0"/>
          <w:sz w:val="22"/>
          <w:shd w:val="clear" w:fill="auto"/>
        </w:rPr>
      </w:pPr>
    </w:p>
    <w:p w14:paraId="5FBEDD57">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59D2C01">
      <w:pPr>
        <w:spacing w:before="0" w:after="200" w:line="276" w:lineRule="auto"/>
        <w:ind w:left="0" w:right="0" w:firstLine="0"/>
        <w:jc w:val="left"/>
        <w:rPr>
          <w:rFonts w:ascii="Calibri" w:hAnsi="Calibri" w:eastAsia="Calibri" w:cs="Calibri"/>
          <w:color w:val="auto"/>
          <w:spacing w:val="0"/>
          <w:position w:val="0"/>
          <w:sz w:val="22"/>
          <w:shd w:val="clear" w:fill="auto"/>
        </w:rPr>
      </w:pPr>
    </w:p>
    <w:p w14:paraId="7B204DA8">
      <w:pPr>
        <w:spacing w:before="0" w:after="0" w:line="264" w:lineRule="auto"/>
        <w:ind w:left="120" w:right="0" w:firstLine="0"/>
        <w:jc w:val="left"/>
        <w:rPr>
          <w:rFonts w:ascii="Segoe UI" w:hAnsi="Segoe UI" w:eastAsia="Segoe UI" w:cs="Segoe UI"/>
          <w:color w:val="000000"/>
          <w:spacing w:val="0"/>
          <w:position w:val="0"/>
          <w:sz w:val="22"/>
          <w:shd w:val="clear" w:fill="FFFFFF"/>
        </w:rPr>
      </w:pPr>
      <w:r>
        <w:rPr>
          <w:rFonts w:ascii="Segoe UI" w:hAnsi="Segoe UI" w:eastAsia="Segoe UI" w:cs="Segoe UI"/>
          <w:color w:val="000000"/>
          <w:spacing w:val="0"/>
          <w:position w:val="0"/>
          <w:sz w:val="22"/>
          <w:shd w:val="clear" w:fill="FFFFFF"/>
        </w:rPr>
        <w:t xml:space="preserve">  </w:t>
      </w:r>
    </w:p>
    <w:p w14:paraId="1DDF1A26">
      <w:pPr>
        <w:spacing w:before="0" w:after="0" w:line="276" w:lineRule="auto"/>
        <w:ind w:right="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ТЕМАТИЧЕСКОЕ ПЛАНИРОВАНИЕ  5 КЛАСС </w:t>
      </w:r>
    </w:p>
    <w:tbl>
      <w:tblPr>
        <w:tblStyle w:val="3"/>
        <w:tblW w:w="10921" w:type="dxa"/>
        <w:tblInd w:w="0" w:type="dxa"/>
        <w:tblLayout w:type="autofit"/>
        <w:tblCellMar>
          <w:top w:w="0" w:type="dxa"/>
          <w:left w:w="10" w:type="dxa"/>
          <w:bottom w:w="0" w:type="dxa"/>
          <w:right w:w="10" w:type="dxa"/>
        </w:tblCellMar>
      </w:tblPr>
      <w:tblGrid>
        <w:gridCol w:w="926"/>
        <w:gridCol w:w="2295"/>
        <w:gridCol w:w="925"/>
        <w:gridCol w:w="1187"/>
        <w:gridCol w:w="1088"/>
        <w:gridCol w:w="4500"/>
      </w:tblGrid>
      <w:tr w14:paraId="1077A644">
        <w:tblPrEx>
          <w:tblCellMar>
            <w:top w:w="0" w:type="dxa"/>
            <w:left w:w="10" w:type="dxa"/>
            <w:bottom w:w="0" w:type="dxa"/>
            <w:right w:w="10" w:type="dxa"/>
          </w:tblCellMar>
        </w:tblPrEx>
        <w:trPr>
          <w:trHeight w:val="0" w:hRule="atLeast"/>
        </w:trPr>
        <w:tc>
          <w:tcPr>
            <w:tcW w:w="92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77B725">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Segoe UI Symbol" w:hAnsi="Segoe UI Symbol" w:eastAsia="Segoe UI Symbol" w:cs="Segoe UI Symbol"/>
                <w:b/>
                <w:color w:val="000000"/>
                <w:spacing w:val="0"/>
                <w:position w:val="0"/>
                <w:sz w:val="24"/>
                <w:shd w:val="clear" w:fill="auto"/>
              </w:rPr>
              <w:t>№</w:t>
            </w:r>
            <w:r>
              <w:rPr>
                <w:rFonts w:ascii="Times New Roman" w:hAnsi="Times New Roman" w:eastAsia="Times New Roman" w:cs="Times New Roman"/>
                <w:b/>
                <w:color w:val="000000"/>
                <w:spacing w:val="0"/>
                <w:position w:val="0"/>
                <w:sz w:val="24"/>
                <w:shd w:val="clear" w:fill="auto"/>
              </w:rPr>
              <w:t xml:space="preserve"> п/п </w:t>
            </w:r>
          </w:p>
          <w:p w14:paraId="61B958F4">
            <w:pPr>
              <w:spacing w:before="0" w:after="0" w:line="276" w:lineRule="auto"/>
              <w:ind w:left="135" w:right="0" w:firstLine="0"/>
              <w:jc w:val="left"/>
              <w:rPr>
                <w:spacing w:val="0"/>
                <w:position w:val="0"/>
                <w:shd w:val="clear" w:fill="auto"/>
              </w:rPr>
            </w:pPr>
          </w:p>
        </w:tc>
        <w:tc>
          <w:tcPr>
            <w:tcW w:w="2295"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8185E6">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Наименование разделов и тем программы </w:t>
            </w:r>
          </w:p>
        </w:tc>
        <w:tc>
          <w:tcPr>
            <w:tcW w:w="3200" w:type="dxa"/>
            <w:gridSpan w:val="3"/>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B321C1">
            <w:pPr>
              <w:spacing w:before="0" w:after="0" w:line="276" w:lineRule="auto"/>
              <w:ind w:left="0"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Количество часов</w:t>
            </w:r>
          </w:p>
        </w:tc>
        <w:tc>
          <w:tcPr>
            <w:tcW w:w="4500"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7857DE">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Электронные (цифровые) образовательные ресурсы </w:t>
            </w:r>
          </w:p>
        </w:tc>
      </w:tr>
      <w:tr w14:paraId="58EE38BC">
        <w:tblPrEx>
          <w:tblCellMar>
            <w:top w:w="0" w:type="dxa"/>
            <w:left w:w="10" w:type="dxa"/>
            <w:bottom w:w="0" w:type="dxa"/>
            <w:right w:w="10" w:type="dxa"/>
          </w:tblCellMar>
        </w:tblPrEx>
        <w:trPr>
          <w:trHeight w:val="1003" w:hRule="atLeast"/>
        </w:trPr>
        <w:tc>
          <w:tcPr>
            <w:tcW w:w="92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A0A6AC9">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295"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17F8D5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A1A96E">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Всего </w:t>
            </w:r>
          </w:p>
          <w:p w14:paraId="62348A1E">
            <w:pPr>
              <w:spacing w:before="0" w:after="0" w:line="276" w:lineRule="auto"/>
              <w:ind w:left="135" w:right="0" w:firstLine="0"/>
              <w:jc w:val="left"/>
              <w:rPr>
                <w:spacing w:val="0"/>
                <w:position w:val="0"/>
                <w:shd w:val="clear" w:fill="auto"/>
              </w:rPr>
            </w:pPr>
          </w:p>
        </w:tc>
        <w:tc>
          <w:tcPr>
            <w:tcW w:w="11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B98981">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Контрольные работы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EC4FC1">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Практические работы </w:t>
            </w:r>
          </w:p>
        </w:tc>
        <w:tc>
          <w:tcPr>
            <w:tcW w:w="45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E7976BD">
            <w:pPr>
              <w:spacing w:before="0" w:after="200" w:line="276" w:lineRule="auto"/>
              <w:ind w:left="0" w:right="0" w:firstLine="0"/>
              <w:jc w:val="left"/>
              <w:rPr>
                <w:spacing w:val="0"/>
                <w:position w:val="0"/>
                <w:shd w:val="clear" w:fill="auto"/>
              </w:rPr>
            </w:pPr>
          </w:p>
        </w:tc>
      </w:tr>
      <w:tr w14:paraId="4AF8D03F">
        <w:tblPrEx>
          <w:tblCellMar>
            <w:top w:w="0" w:type="dxa"/>
            <w:left w:w="10" w:type="dxa"/>
            <w:bottom w:w="0" w:type="dxa"/>
            <w:right w:w="10" w:type="dxa"/>
          </w:tblCellMar>
        </w:tblPrEx>
        <w:trPr>
          <w:trHeight w:val="0" w:hRule="atLeast"/>
        </w:trPr>
        <w:tc>
          <w:tcPr>
            <w:tcW w:w="92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63F5E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229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F3452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Биология — наука о живой природе</w:t>
            </w:r>
          </w:p>
        </w:tc>
        <w:tc>
          <w:tcPr>
            <w:tcW w:w="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78B6B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1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75BCA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C2FF5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FB82D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"https://m.edsoo.ru/7f413368"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"https://m.edsoo.ru/7f413368":// HYPERLINK "https://m.edsoo.ru/7f413368"m HYPERLINK "https://m.edsoo.ru/7f413368". HYPERLINK "https://m.edsoo.ru/7f413368"edsoo HYPERLINK "https://m.edsoo.ru/7f413368". HYPERLINK "https://m.edsoo.ru/7f413368"ru HYPERLINK "https://m.edsoo.ru/7f413368"/7 HYPERLINK "https://m.edsoo.ru/7f413368"f HYPERLINK "https://m.edsoo.ru/7f413368"413368</w:t>
            </w:r>
            <w:r>
              <w:rPr>
                <w:rFonts w:ascii="Times New Roman" w:hAnsi="Times New Roman" w:eastAsia="Times New Roman" w:cs="Times New Roman"/>
                <w:color w:val="0000FF"/>
                <w:spacing w:val="0"/>
                <w:position w:val="0"/>
                <w:sz w:val="22"/>
                <w:u w:val="single"/>
                <w:shd w:val="clear" w:fill="auto"/>
              </w:rPr>
              <w:fldChar w:fldCharType="end"/>
            </w:r>
          </w:p>
        </w:tc>
      </w:tr>
      <w:tr w14:paraId="56A34FBD">
        <w:tblPrEx>
          <w:tblCellMar>
            <w:top w:w="0" w:type="dxa"/>
            <w:left w:w="10" w:type="dxa"/>
            <w:bottom w:w="0" w:type="dxa"/>
            <w:right w:w="10" w:type="dxa"/>
          </w:tblCellMar>
        </w:tblPrEx>
        <w:trPr>
          <w:trHeight w:val="0" w:hRule="atLeast"/>
        </w:trPr>
        <w:tc>
          <w:tcPr>
            <w:tcW w:w="92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FC2C5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229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BAF2D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Методы изучения живой природы</w:t>
            </w:r>
          </w:p>
        </w:tc>
        <w:tc>
          <w:tcPr>
            <w:tcW w:w="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7C3FE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1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FB826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0D79E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59BD8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"https://m.edsoo.ru/7f413368"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"https://m.edsoo.ru/7f413368":// HYPERLINK "https://m.edsoo.ru/7f413368"m HYPERLINK "https://m.edsoo.ru/7f413368". HYPERLINK "https://m.edsoo.ru/7f413368"edsoo HYPERLINK "https://m.edsoo.ru/7f413368". HYPERLINK "https://m.edsoo.ru/7f413368"ru HYPERLINK "https://m.edsoo.ru/7f413368"/7 HYPERLINK "https://m.edsoo.ru/7f413368"f HYPERLINK "https://m.edsoo.ru/7f413368"413368</w:t>
            </w:r>
            <w:r>
              <w:rPr>
                <w:rFonts w:ascii="Times New Roman" w:hAnsi="Times New Roman" w:eastAsia="Times New Roman" w:cs="Times New Roman"/>
                <w:color w:val="0000FF"/>
                <w:spacing w:val="0"/>
                <w:position w:val="0"/>
                <w:sz w:val="22"/>
                <w:u w:val="single"/>
                <w:shd w:val="clear" w:fill="auto"/>
              </w:rPr>
              <w:fldChar w:fldCharType="end"/>
            </w:r>
          </w:p>
        </w:tc>
      </w:tr>
      <w:tr w14:paraId="7D72EEAC">
        <w:tblPrEx>
          <w:tblCellMar>
            <w:top w:w="0" w:type="dxa"/>
            <w:left w:w="10" w:type="dxa"/>
            <w:bottom w:w="0" w:type="dxa"/>
            <w:right w:w="10" w:type="dxa"/>
          </w:tblCellMar>
        </w:tblPrEx>
        <w:trPr>
          <w:trHeight w:val="0" w:hRule="atLeast"/>
        </w:trPr>
        <w:tc>
          <w:tcPr>
            <w:tcW w:w="92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71492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229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4D47D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Организмы — тела живой природы</w:t>
            </w:r>
          </w:p>
        </w:tc>
        <w:tc>
          <w:tcPr>
            <w:tcW w:w="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1160A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10 </w:t>
            </w:r>
          </w:p>
        </w:tc>
        <w:tc>
          <w:tcPr>
            <w:tcW w:w="11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AE592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DF828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1.5 </w:t>
            </w:r>
          </w:p>
        </w:tc>
        <w:tc>
          <w:tcPr>
            <w:tcW w:w="45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0A764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"https://m.edsoo.ru/7f413368"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"https://m.edsoo.ru/7f413368":// HYPERLINK "https://m.edsoo.ru/7f413368"m HYPERLINK "https://m.edsoo.ru/7f413368". HYPERLINK "https://m.edsoo.ru/7f413368"edsoo HYPERLINK "https://m.edsoo.ru/7f413368". HYPERLINK "https://m.edsoo.ru/7f413368"ru HYPERLINK "https://m.edsoo.ru/7f413368"/7 HYPERLINK "https://m.edsoo.ru/7f413368"f HYPERLINK "https://m.edsoo.ru/7f413368"413368</w:t>
            </w:r>
            <w:r>
              <w:rPr>
                <w:rFonts w:ascii="Times New Roman" w:hAnsi="Times New Roman" w:eastAsia="Times New Roman" w:cs="Times New Roman"/>
                <w:color w:val="0000FF"/>
                <w:spacing w:val="0"/>
                <w:position w:val="0"/>
                <w:sz w:val="22"/>
                <w:u w:val="single"/>
                <w:shd w:val="clear" w:fill="auto"/>
              </w:rPr>
              <w:fldChar w:fldCharType="end"/>
            </w:r>
          </w:p>
        </w:tc>
      </w:tr>
      <w:tr w14:paraId="45A1008C">
        <w:tblPrEx>
          <w:tblCellMar>
            <w:top w:w="0" w:type="dxa"/>
            <w:left w:w="10" w:type="dxa"/>
            <w:bottom w:w="0" w:type="dxa"/>
            <w:right w:w="10" w:type="dxa"/>
          </w:tblCellMar>
        </w:tblPrEx>
        <w:trPr>
          <w:trHeight w:val="0" w:hRule="atLeast"/>
        </w:trPr>
        <w:tc>
          <w:tcPr>
            <w:tcW w:w="92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DA2F7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229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4DA81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Организмы и среда обитания</w:t>
            </w:r>
          </w:p>
        </w:tc>
        <w:tc>
          <w:tcPr>
            <w:tcW w:w="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FEA7E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 </w:t>
            </w:r>
          </w:p>
        </w:tc>
        <w:tc>
          <w:tcPr>
            <w:tcW w:w="11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A92AF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47AC4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45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DEA5F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"https://m.edsoo.ru/7f413368"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"https://m.edsoo.ru/7f413368":// HYPERLINK "https://m.edsoo.ru/7f413368"m HYPERLINK "https://m.edsoo.ru/7f413368". HYPERLINK "https://m.edsoo.ru/7f413368"edsoo HYPERLINK "https://m.edsoo.ru/7f413368". HYPERLINK "https://m.edsoo.ru/7f413368"ru HYPERLINK "https://m.edsoo.ru/7f413368"/7 HYPERLINK "https://m.edsoo.ru/7f413368"f HYPERLINK "https://m.edsoo.ru/7f413368"413368</w:t>
            </w:r>
            <w:r>
              <w:rPr>
                <w:rFonts w:ascii="Times New Roman" w:hAnsi="Times New Roman" w:eastAsia="Times New Roman" w:cs="Times New Roman"/>
                <w:color w:val="0000FF"/>
                <w:spacing w:val="0"/>
                <w:position w:val="0"/>
                <w:sz w:val="22"/>
                <w:u w:val="single"/>
                <w:shd w:val="clear" w:fill="auto"/>
              </w:rPr>
              <w:fldChar w:fldCharType="end"/>
            </w:r>
          </w:p>
        </w:tc>
      </w:tr>
      <w:tr w14:paraId="31E350DE">
        <w:tblPrEx>
          <w:tblCellMar>
            <w:top w:w="0" w:type="dxa"/>
            <w:left w:w="10" w:type="dxa"/>
            <w:bottom w:w="0" w:type="dxa"/>
            <w:right w:w="10" w:type="dxa"/>
          </w:tblCellMar>
        </w:tblPrEx>
        <w:trPr>
          <w:trHeight w:val="0" w:hRule="atLeast"/>
        </w:trPr>
        <w:tc>
          <w:tcPr>
            <w:tcW w:w="92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C7F75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229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A7F2A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Природные сообщества</w:t>
            </w:r>
          </w:p>
        </w:tc>
        <w:tc>
          <w:tcPr>
            <w:tcW w:w="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22F4B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 </w:t>
            </w:r>
          </w:p>
        </w:tc>
        <w:tc>
          <w:tcPr>
            <w:tcW w:w="11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35583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BBA8F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45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18B0F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"https://m.edsoo.ru/7f413368"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"https://m.edsoo.ru/7f413368":// HYPERLINK "https://m.edsoo.ru/7f413368"m HYPERLINK "https://m.edsoo.ru/7f413368". HYPERLINK "https://m.edsoo.ru/7f413368"edsoo HYPERLINK "https://m.edsoo.ru/7f413368". HYPERLINK "https://m.edsoo.ru/7f413368"ru HYPERLINK "https://m.edsoo.ru/7f413368"/7 HYPERLINK "https://m.edsoo.ru/7f413368"f HYPERLINK "https://m.edsoo.ru/7f413368"413368</w:t>
            </w:r>
            <w:r>
              <w:rPr>
                <w:rFonts w:ascii="Times New Roman" w:hAnsi="Times New Roman" w:eastAsia="Times New Roman" w:cs="Times New Roman"/>
                <w:color w:val="0000FF"/>
                <w:spacing w:val="0"/>
                <w:position w:val="0"/>
                <w:sz w:val="22"/>
                <w:u w:val="single"/>
                <w:shd w:val="clear" w:fill="auto"/>
              </w:rPr>
              <w:fldChar w:fldCharType="end"/>
            </w:r>
          </w:p>
        </w:tc>
      </w:tr>
      <w:tr w14:paraId="051DD57D">
        <w:tblPrEx>
          <w:tblCellMar>
            <w:top w:w="0" w:type="dxa"/>
            <w:left w:w="10" w:type="dxa"/>
            <w:bottom w:w="0" w:type="dxa"/>
            <w:right w:w="10" w:type="dxa"/>
          </w:tblCellMar>
        </w:tblPrEx>
        <w:trPr>
          <w:trHeight w:val="0" w:hRule="atLeast"/>
        </w:trPr>
        <w:tc>
          <w:tcPr>
            <w:tcW w:w="92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44098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229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5DCB2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Живая природа и человек</w:t>
            </w:r>
          </w:p>
        </w:tc>
        <w:tc>
          <w:tcPr>
            <w:tcW w:w="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229FD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1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06371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AE65E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3B71F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"https://m.edsoo.ru/7f413368"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"https://m.edsoo.ru/7f413368":// HYPERLINK "https://m.edsoo.ru/7f413368"m HYPERLINK "https://m.edsoo.ru/7f413368". HYPERLINK "https://m.edsoo.ru/7f413368"edsoo HYPERLINK "https://m.edsoo.ru/7f413368". HYPERLINK "https://m.edsoo.ru/7f413368"ru HYPERLINK "https://m.edsoo.ru/7f413368"/7 HYPERLINK "https://m.edsoo.ru/7f413368"f HYPERLINK "https://m.edsoo.ru/7f413368"413368</w:t>
            </w:r>
            <w:r>
              <w:rPr>
                <w:rFonts w:ascii="Times New Roman" w:hAnsi="Times New Roman" w:eastAsia="Times New Roman" w:cs="Times New Roman"/>
                <w:color w:val="0000FF"/>
                <w:spacing w:val="0"/>
                <w:position w:val="0"/>
                <w:sz w:val="22"/>
                <w:u w:val="single"/>
                <w:shd w:val="clear" w:fill="auto"/>
              </w:rPr>
              <w:fldChar w:fldCharType="end"/>
            </w:r>
          </w:p>
        </w:tc>
      </w:tr>
      <w:tr w14:paraId="1B46403A">
        <w:tblPrEx>
          <w:tblCellMar>
            <w:top w:w="0" w:type="dxa"/>
            <w:left w:w="10" w:type="dxa"/>
            <w:bottom w:w="0" w:type="dxa"/>
            <w:right w:w="10" w:type="dxa"/>
          </w:tblCellMar>
        </w:tblPrEx>
        <w:trPr>
          <w:trHeight w:val="0" w:hRule="atLeast"/>
        </w:trPr>
        <w:tc>
          <w:tcPr>
            <w:tcW w:w="92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3ABBA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229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63797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Резервное время</w:t>
            </w:r>
          </w:p>
        </w:tc>
        <w:tc>
          <w:tcPr>
            <w:tcW w:w="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84F3A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1DB31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A1B75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1A3D5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"https://m.edsoo.ru/7f413368"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"https://m.edsoo.ru/7f413368":// HYPERLINK "https://m.edsoo.ru/7f413368"m HYPERLINK "https://m.edsoo.ru/7f413368". HYPERLINK "https://m.edsoo.ru/7f413368"edsoo HYPERLINK "https://m.edsoo.ru/7f413368". HYPERLINK "https://m.edsoo.ru/7f413368"ru HYPERLINK "https://m.edsoo.ru/7f413368"/7 HYPERLINK "https://m.edsoo.ru/7f413368"f HYPERLINK "https://m.edsoo.ru/7f413368"413368</w:t>
            </w:r>
            <w:r>
              <w:rPr>
                <w:rFonts w:ascii="Times New Roman" w:hAnsi="Times New Roman" w:eastAsia="Times New Roman" w:cs="Times New Roman"/>
                <w:color w:val="0000FF"/>
                <w:spacing w:val="0"/>
                <w:position w:val="0"/>
                <w:sz w:val="22"/>
                <w:u w:val="single"/>
                <w:shd w:val="clear" w:fill="auto"/>
              </w:rPr>
              <w:fldChar w:fldCharType="end"/>
            </w:r>
          </w:p>
        </w:tc>
      </w:tr>
      <w:tr w14:paraId="79C44343">
        <w:tblPrEx>
          <w:tblCellMar>
            <w:top w:w="0" w:type="dxa"/>
            <w:left w:w="10" w:type="dxa"/>
            <w:bottom w:w="0" w:type="dxa"/>
            <w:right w:w="10" w:type="dxa"/>
          </w:tblCellMar>
        </w:tblPrEx>
        <w:trPr>
          <w:trHeight w:val="0" w:hRule="atLeast"/>
        </w:trPr>
        <w:tc>
          <w:tcPr>
            <w:tcW w:w="3221"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3C147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ОБЩЕЕ КОЛИЧЕСТВО ЧАСОВ ПО ПРОГРАММЕ</w:t>
            </w:r>
          </w:p>
        </w:tc>
        <w:tc>
          <w:tcPr>
            <w:tcW w:w="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76800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34 </w:t>
            </w:r>
          </w:p>
        </w:tc>
        <w:tc>
          <w:tcPr>
            <w:tcW w:w="11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3B583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F52CD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3.5 </w:t>
            </w:r>
          </w:p>
        </w:tc>
        <w:tc>
          <w:tcPr>
            <w:tcW w:w="45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3F9C81">
            <w:pPr>
              <w:spacing w:before="0" w:after="200" w:line="276" w:lineRule="auto"/>
              <w:ind w:left="0" w:right="0" w:firstLine="0"/>
              <w:jc w:val="left"/>
              <w:rPr>
                <w:rFonts w:ascii="Calibri" w:hAnsi="Calibri" w:eastAsia="Calibri" w:cs="Calibri"/>
                <w:color w:val="auto"/>
                <w:spacing w:val="0"/>
                <w:position w:val="0"/>
                <w:sz w:val="22"/>
                <w:shd w:val="clear" w:fill="auto"/>
              </w:rPr>
            </w:pPr>
          </w:p>
        </w:tc>
      </w:tr>
    </w:tbl>
    <w:p w14:paraId="61E81780">
      <w:pPr>
        <w:spacing w:before="0" w:after="0" w:line="276" w:lineRule="auto"/>
        <w:ind w:right="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6 КЛАСС </w:t>
      </w:r>
    </w:p>
    <w:tbl>
      <w:tblPr>
        <w:tblStyle w:val="3"/>
        <w:tblW w:w="10946" w:type="dxa"/>
        <w:tblInd w:w="0" w:type="dxa"/>
        <w:tblLayout w:type="fixed"/>
        <w:tblCellMar>
          <w:top w:w="0" w:type="dxa"/>
          <w:left w:w="10" w:type="dxa"/>
          <w:bottom w:w="0" w:type="dxa"/>
          <w:right w:w="10" w:type="dxa"/>
        </w:tblCellMar>
      </w:tblPr>
      <w:tblGrid>
        <w:gridCol w:w="801"/>
        <w:gridCol w:w="2420"/>
        <w:gridCol w:w="950"/>
        <w:gridCol w:w="1150"/>
        <w:gridCol w:w="1100"/>
        <w:gridCol w:w="4525"/>
      </w:tblGrid>
      <w:tr w14:paraId="435BEAEF">
        <w:tblPrEx>
          <w:tblCellMar>
            <w:top w:w="0" w:type="dxa"/>
            <w:left w:w="10" w:type="dxa"/>
            <w:bottom w:w="0" w:type="dxa"/>
            <w:right w:w="10" w:type="dxa"/>
          </w:tblCellMar>
        </w:tblPrEx>
        <w:trPr>
          <w:trHeight w:val="0" w:hRule="atLeast"/>
        </w:trPr>
        <w:tc>
          <w:tcPr>
            <w:tcW w:w="801"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B6EB55">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Segoe UI Symbol" w:hAnsi="Segoe UI Symbol" w:eastAsia="Segoe UI Symbol" w:cs="Segoe UI Symbol"/>
                <w:b/>
                <w:color w:val="000000"/>
                <w:spacing w:val="0"/>
                <w:position w:val="0"/>
                <w:sz w:val="24"/>
                <w:shd w:val="clear" w:fill="auto"/>
              </w:rPr>
              <w:t>№</w:t>
            </w:r>
            <w:r>
              <w:rPr>
                <w:rFonts w:ascii="Times New Roman" w:hAnsi="Times New Roman" w:eastAsia="Times New Roman" w:cs="Times New Roman"/>
                <w:b/>
                <w:color w:val="000000"/>
                <w:spacing w:val="0"/>
                <w:position w:val="0"/>
                <w:sz w:val="24"/>
                <w:shd w:val="clear" w:fill="auto"/>
              </w:rPr>
              <w:t xml:space="preserve"> п/п </w:t>
            </w:r>
          </w:p>
          <w:p w14:paraId="061006C3">
            <w:pPr>
              <w:spacing w:before="0" w:after="0" w:line="276" w:lineRule="auto"/>
              <w:ind w:left="135" w:right="0" w:firstLine="0"/>
              <w:jc w:val="left"/>
              <w:rPr>
                <w:spacing w:val="0"/>
                <w:position w:val="0"/>
                <w:shd w:val="clear" w:fill="auto"/>
              </w:rPr>
            </w:pPr>
          </w:p>
        </w:tc>
        <w:tc>
          <w:tcPr>
            <w:tcW w:w="2420"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8556F7">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Наименование разделов и тем программы </w:t>
            </w:r>
          </w:p>
          <w:p w14:paraId="25A68EAC">
            <w:pPr>
              <w:spacing w:before="0" w:after="0" w:line="276" w:lineRule="auto"/>
              <w:ind w:left="135" w:right="0" w:firstLine="0"/>
              <w:jc w:val="left"/>
              <w:rPr>
                <w:spacing w:val="0"/>
                <w:position w:val="0"/>
                <w:shd w:val="clear" w:fill="auto"/>
              </w:rPr>
            </w:pPr>
          </w:p>
        </w:tc>
        <w:tc>
          <w:tcPr>
            <w:tcW w:w="3200" w:type="dxa"/>
            <w:gridSpan w:val="3"/>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9F237A">
            <w:pPr>
              <w:spacing w:before="0" w:after="0" w:line="276" w:lineRule="auto"/>
              <w:ind w:left="0"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Количество часов</w:t>
            </w:r>
          </w:p>
        </w:tc>
        <w:tc>
          <w:tcPr>
            <w:tcW w:w="4525"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2D4267">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Электронные (цифровые) образовательные ресурсы </w:t>
            </w:r>
          </w:p>
          <w:p w14:paraId="47BBD98F">
            <w:pPr>
              <w:spacing w:before="0" w:after="0" w:line="276" w:lineRule="auto"/>
              <w:ind w:left="135" w:right="0" w:firstLine="0"/>
              <w:jc w:val="left"/>
              <w:rPr>
                <w:spacing w:val="0"/>
                <w:position w:val="0"/>
                <w:shd w:val="clear" w:fill="auto"/>
              </w:rPr>
            </w:pPr>
          </w:p>
        </w:tc>
      </w:tr>
      <w:tr w14:paraId="16BB1E1D">
        <w:tblPrEx>
          <w:tblCellMar>
            <w:top w:w="0" w:type="dxa"/>
            <w:left w:w="10" w:type="dxa"/>
            <w:bottom w:w="0" w:type="dxa"/>
            <w:right w:w="10" w:type="dxa"/>
          </w:tblCellMar>
        </w:tblPrEx>
        <w:trPr>
          <w:trHeight w:val="0" w:hRule="atLeast"/>
        </w:trPr>
        <w:tc>
          <w:tcPr>
            <w:tcW w:w="801"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189FE3C">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42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6933CA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D387AA">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Всего </w:t>
            </w:r>
          </w:p>
          <w:p w14:paraId="12B5ECC5">
            <w:pPr>
              <w:spacing w:before="0" w:after="0" w:line="276" w:lineRule="auto"/>
              <w:ind w:left="135" w:right="0" w:firstLine="0"/>
              <w:jc w:val="left"/>
              <w:rPr>
                <w:spacing w:val="0"/>
                <w:position w:val="0"/>
                <w:shd w:val="clear" w:fill="auto"/>
              </w:rPr>
            </w:pP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ED5FF7">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Контрольные работы </w:t>
            </w:r>
          </w:p>
          <w:p w14:paraId="6B630480">
            <w:pPr>
              <w:spacing w:before="0" w:after="0" w:line="276" w:lineRule="auto"/>
              <w:ind w:left="135" w:right="0" w:firstLine="0"/>
              <w:jc w:val="left"/>
              <w:rPr>
                <w:spacing w:val="0"/>
                <w:position w:val="0"/>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419F36">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Практические работы </w:t>
            </w:r>
          </w:p>
          <w:p w14:paraId="5ABCD830">
            <w:pPr>
              <w:spacing w:before="0" w:after="0" w:line="276" w:lineRule="auto"/>
              <w:ind w:left="135" w:right="0" w:firstLine="0"/>
              <w:jc w:val="left"/>
              <w:rPr>
                <w:spacing w:val="0"/>
                <w:position w:val="0"/>
                <w:shd w:val="clear" w:fill="auto"/>
              </w:rPr>
            </w:pPr>
          </w:p>
        </w:tc>
        <w:tc>
          <w:tcPr>
            <w:tcW w:w="4525"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1E6A235">
            <w:pPr>
              <w:spacing w:before="0" w:after="200" w:line="276" w:lineRule="auto"/>
              <w:ind w:left="0" w:right="0" w:firstLine="0"/>
              <w:jc w:val="left"/>
              <w:rPr>
                <w:spacing w:val="0"/>
                <w:position w:val="0"/>
                <w:shd w:val="clear" w:fill="auto"/>
              </w:rPr>
            </w:pPr>
          </w:p>
        </w:tc>
      </w:tr>
      <w:tr w14:paraId="1951F338">
        <w:tblPrEx>
          <w:tblCellMar>
            <w:top w:w="0" w:type="dxa"/>
            <w:left w:w="10" w:type="dxa"/>
            <w:bottom w:w="0" w:type="dxa"/>
            <w:right w:w="10" w:type="dxa"/>
          </w:tblCellMar>
        </w:tblPrEx>
        <w:trPr>
          <w:trHeight w:val="0" w:hRule="atLeast"/>
        </w:trPr>
        <w:tc>
          <w:tcPr>
            <w:tcW w:w="80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4C4DA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242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29826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Растительный организм</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D8588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8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4BF41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FF70B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1.5 </w:t>
            </w:r>
          </w:p>
        </w:tc>
        <w:tc>
          <w:tcPr>
            <w:tcW w:w="45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B8D21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"https://m.edsoo.ru/7f4148d0"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"https://m.edsoo.ru/7f4148d0":// HYPERLINK "https://m.edsoo.ru/7f4148d0"m HYPERLINK "https://m.edsoo.ru/7f4148d0". HYPERLINK "https://m.edsoo.ru/7f4148d0"edsoo HYPERLINK "https://m.edsoo.ru/7f4148d0". HYPERLINK "https://m.edsoo.ru/7f4148d0"ru HYPERLINK "https://m.edsoo.ru/7f4148d0"/7 HYPERLINK "https://m.edsoo.ru/7f4148d0"f HYPERLINK "https://m.edsoo.ru/7f4148d0"4148 HYPERLINK "https://m.edsoo.ru/7f4148d0"d HYPERLINK "https://m.edsoo.ru/7f4148d0"0</w:t>
            </w:r>
            <w:r>
              <w:rPr>
                <w:rFonts w:ascii="Times New Roman" w:hAnsi="Times New Roman" w:eastAsia="Times New Roman" w:cs="Times New Roman"/>
                <w:color w:val="0000FF"/>
                <w:spacing w:val="0"/>
                <w:position w:val="0"/>
                <w:sz w:val="22"/>
                <w:u w:val="single"/>
                <w:shd w:val="clear" w:fill="auto"/>
              </w:rPr>
              <w:fldChar w:fldCharType="end"/>
            </w:r>
          </w:p>
        </w:tc>
      </w:tr>
      <w:tr w14:paraId="313F4CDC">
        <w:tblPrEx>
          <w:tblCellMar>
            <w:top w:w="0" w:type="dxa"/>
            <w:left w:w="10" w:type="dxa"/>
            <w:bottom w:w="0" w:type="dxa"/>
            <w:right w:w="10" w:type="dxa"/>
          </w:tblCellMar>
        </w:tblPrEx>
        <w:trPr>
          <w:trHeight w:val="0" w:hRule="atLeast"/>
        </w:trPr>
        <w:tc>
          <w:tcPr>
            <w:tcW w:w="80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E0F19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242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E5832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и многообразие покрытосеменных растений</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8BFC2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13F6C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BBAC2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3.5 </w:t>
            </w:r>
          </w:p>
        </w:tc>
        <w:tc>
          <w:tcPr>
            <w:tcW w:w="45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C217A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"https://m.edsoo.ru/7f4148d0"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"https://m.edsoo.ru/7f4148d0":// HYPERLINK "https://m.edsoo.ru/7f4148d0"m HYPERLINK "https://m.edsoo.ru/7f4148d0". HYPERLINK "https://m.edsoo.ru/7f4148d0"edsoo HYPERLINK "https://m.edsoo.ru/7f4148d0". HYPERLINK "https://m.edsoo.ru/7f4148d0"ru HYPERLINK "https://m.edsoo.ru/7f4148d0"/7 HYPERLINK "https://m.edsoo.ru/7f4148d0"f HYPERLINK "https://m.edsoo.ru/7f4148d0"4148 HYPERLINK "https://m.edsoo.ru/7f4148d0"d HYPERLINK "https://m.edsoo.ru/7f4148d0"0</w:t>
            </w:r>
            <w:r>
              <w:rPr>
                <w:rFonts w:ascii="Times New Roman" w:hAnsi="Times New Roman" w:eastAsia="Times New Roman" w:cs="Times New Roman"/>
                <w:color w:val="0000FF"/>
                <w:spacing w:val="0"/>
                <w:position w:val="0"/>
                <w:sz w:val="22"/>
                <w:u w:val="single"/>
                <w:shd w:val="clear" w:fill="auto"/>
              </w:rPr>
              <w:fldChar w:fldCharType="end"/>
            </w:r>
          </w:p>
        </w:tc>
      </w:tr>
      <w:tr w14:paraId="747A2A7E">
        <w:tblPrEx>
          <w:tblCellMar>
            <w:top w:w="0" w:type="dxa"/>
            <w:left w:w="10" w:type="dxa"/>
            <w:bottom w:w="0" w:type="dxa"/>
            <w:right w:w="10" w:type="dxa"/>
          </w:tblCellMar>
        </w:tblPrEx>
        <w:trPr>
          <w:trHeight w:val="0" w:hRule="atLeast"/>
        </w:trPr>
        <w:tc>
          <w:tcPr>
            <w:tcW w:w="80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9ADF5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242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36A37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Жизнедеятельность растительного организма</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D225D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14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CB489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091A8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45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1BDC4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"https://m.edsoo.ru/7f4148d0"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"https://m.edsoo.ru/7f4148d0":// HYPERLINK "https://m.edsoo.ru/7f4148d0"m HYPERLINK "https://m.edsoo.ru/7f4148d0". HYPERLINK "https://m.edsoo.ru/7f4148d0"edsoo HYPERLINK "https://m.edsoo.ru/7f4148d0". HYPERLINK "https://m.edsoo.ru/7f4148d0"ru HYPERLINK "https://m.edsoo.ru/7f4148d0"/7 HYPERLINK "https://m.edsoo.ru/7f4148d0"f HYPERLINK "https://m.edsoo.ru/7f4148d0"4148 HYPERLINK "https://m.edsoo.ru/7f4148d0"d HYPERLINK "https://m.edsoo.ru/7f4148d0"0</w:t>
            </w:r>
            <w:r>
              <w:rPr>
                <w:rFonts w:ascii="Times New Roman" w:hAnsi="Times New Roman" w:eastAsia="Times New Roman" w:cs="Times New Roman"/>
                <w:color w:val="0000FF"/>
                <w:spacing w:val="0"/>
                <w:position w:val="0"/>
                <w:sz w:val="22"/>
                <w:u w:val="single"/>
                <w:shd w:val="clear" w:fill="auto"/>
              </w:rPr>
              <w:fldChar w:fldCharType="end"/>
            </w:r>
          </w:p>
        </w:tc>
      </w:tr>
      <w:tr w14:paraId="43240A0B">
        <w:tblPrEx>
          <w:tblCellMar>
            <w:top w:w="0" w:type="dxa"/>
            <w:left w:w="10" w:type="dxa"/>
            <w:bottom w:w="0" w:type="dxa"/>
            <w:right w:w="10" w:type="dxa"/>
          </w:tblCellMar>
        </w:tblPrEx>
        <w:trPr>
          <w:trHeight w:val="0" w:hRule="atLeast"/>
        </w:trPr>
        <w:tc>
          <w:tcPr>
            <w:tcW w:w="80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61B8C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242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91A3F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Резервное время</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CE4E9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7CDD8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0833E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C2743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"https://m.edsoo.ru/7f4148d0"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"https://m.edsoo.ru/7f4148d0":// HYPERLINK "https://m.edsoo.ru/7f4148d0"m HYPERLINK "https://m.edsoo.ru/7f4148d0". HYPERLINK "https://m.edsoo.ru/7f4148d0"edsoo HYPERLINK "https://m.edsoo.ru/7f4148d0". HYPERLINK "https://m.edsoo.ru/7f4148d0"ru HYPERLINK "https://m.edsoo.ru/7f4148d0"/7 HYPERLINK "https://m.edsoo.ru/7f4148d0"f HYPERLINK "https://m.edsoo.ru/7f4148d0"4148 HYPERLINK "https://m.edsoo.ru/7f4148d0"d HYPERLINK "https://m.edsoo.ru/7f4148d0"0</w:t>
            </w:r>
            <w:r>
              <w:rPr>
                <w:rFonts w:ascii="Times New Roman" w:hAnsi="Times New Roman" w:eastAsia="Times New Roman" w:cs="Times New Roman"/>
                <w:color w:val="0000FF"/>
                <w:spacing w:val="0"/>
                <w:position w:val="0"/>
                <w:sz w:val="22"/>
                <w:u w:val="single"/>
                <w:shd w:val="clear" w:fill="auto"/>
              </w:rPr>
              <w:fldChar w:fldCharType="end"/>
            </w:r>
          </w:p>
        </w:tc>
      </w:tr>
      <w:tr w14:paraId="71CAD643">
        <w:tblPrEx>
          <w:tblCellMar>
            <w:top w:w="0" w:type="dxa"/>
            <w:left w:w="10" w:type="dxa"/>
            <w:bottom w:w="0" w:type="dxa"/>
            <w:right w:w="10" w:type="dxa"/>
          </w:tblCellMar>
        </w:tblPrEx>
        <w:trPr>
          <w:trHeight w:val="0" w:hRule="atLeast"/>
        </w:trPr>
        <w:tc>
          <w:tcPr>
            <w:tcW w:w="3221"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008CAE">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ОБЩЕЕ КОЛИЧЕСТВО ЧАСОВ ПО ПРОГРАММЕ</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25CA6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34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5645F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04AFA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8 </w:t>
            </w:r>
          </w:p>
        </w:tc>
        <w:tc>
          <w:tcPr>
            <w:tcW w:w="45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AC0F56">
            <w:pPr>
              <w:spacing w:before="0" w:after="200" w:line="276" w:lineRule="auto"/>
              <w:ind w:left="0" w:right="0" w:firstLine="0"/>
              <w:jc w:val="left"/>
              <w:rPr>
                <w:rFonts w:ascii="Calibri" w:hAnsi="Calibri" w:eastAsia="Calibri" w:cs="Calibri"/>
                <w:color w:val="auto"/>
                <w:spacing w:val="0"/>
                <w:position w:val="0"/>
                <w:sz w:val="22"/>
                <w:shd w:val="clear" w:fill="auto"/>
              </w:rPr>
            </w:pPr>
          </w:p>
        </w:tc>
      </w:tr>
    </w:tbl>
    <w:p w14:paraId="72188F93">
      <w:pPr>
        <w:spacing w:before="0" w:after="200" w:line="276" w:lineRule="auto"/>
        <w:ind w:left="0" w:right="0" w:firstLine="0"/>
        <w:jc w:val="left"/>
        <w:rPr>
          <w:rFonts w:ascii="Calibri" w:hAnsi="Calibri" w:eastAsia="Calibri" w:cs="Calibri"/>
          <w:color w:val="auto"/>
          <w:spacing w:val="0"/>
          <w:position w:val="0"/>
          <w:sz w:val="22"/>
          <w:shd w:val="clear" w:fill="auto"/>
        </w:rPr>
      </w:pPr>
    </w:p>
    <w:p w14:paraId="492A6D5E">
      <w:pPr>
        <w:spacing w:before="0" w:after="0" w:line="276" w:lineRule="auto"/>
        <w:ind w:left="120" w:right="0" w:firstLine="0"/>
        <w:jc w:val="left"/>
        <w:rPr>
          <w:rFonts w:ascii="Times New Roman" w:hAnsi="Times New Roman" w:eastAsia="Times New Roman" w:cs="Times New Roman"/>
          <w:b/>
          <w:color w:val="000000"/>
          <w:spacing w:val="0"/>
          <w:position w:val="0"/>
          <w:sz w:val="28"/>
          <w:shd w:val="clear" w:fill="auto"/>
        </w:rPr>
      </w:pPr>
    </w:p>
    <w:p w14:paraId="1955D7ED">
      <w:pPr>
        <w:spacing w:before="0" w:after="0" w:line="276" w:lineRule="auto"/>
        <w:ind w:left="120"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7 КЛАСС </w:t>
      </w:r>
    </w:p>
    <w:tbl>
      <w:tblPr>
        <w:tblStyle w:val="3"/>
        <w:tblW w:w="10996" w:type="dxa"/>
        <w:tblInd w:w="0" w:type="dxa"/>
        <w:tblLayout w:type="fixed"/>
        <w:tblCellMar>
          <w:top w:w="0" w:type="dxa"/>
          <w:left w:w="10" w:type="dxa"/>
          <w:bottom w:w="0" w:type="dxa"/>
          <w:right w:w="10" w:type="dxa"/>
        </w:tblCellMar>
      </w:tblPr>
      <w:tblGrid>
        <w:gridCol w:w="831"/>
        <w:gridCol w:w="2402"/>
        <w:gridCol w:w="975"/>
        <w:gridCol w:w="1113"/>
        <w:gridCol w:w="1100"/>
        <w:gridCol w:w="4575"/>
      </w:tblGrid>
      <w:tr w14:paraId="73C521BD">
        <w:tblPrEx>
          <w:tblCellMar>
            <w:top w:w="0" w:type="dxa"/>
            <w:left w:w="10" w:type="dxa"/>
            <w:bottom w:w="0" w:type="dxa"/>
            <w:right w:w="10" w:type="dxa"/>
          </w:tblCellMar>
        </w:tblPrEx>
        <w:trPr>
          <w:trHeight w:val="0" w:hRule="atLeast"/>
        </w:trPr>
        <w:tc>
          <w:tcPr>
            <w:tcW w:w="831"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C7BD99">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Segoe UI Symbol" w:hAnsi="Segoe UI Symbol" w:eastAsia="Segoe UI Symbol" w:cs="Segoe UI Symbol"/>
                <w:b/>
                <w:color w:val="000000"/>
                <w:spacing w:val="0"/>
                <w:position w:val="0"/>
                <w:sz w:val="24"/>
                <w:shd w:val="clear" w:fill="auto"/>
              </w:rPr>
              <w:t>№</w:t>
            </w:r>
            <w:r>
              <w:rPr>
                <w:rFonts w:ascii="Times New Roman" w:hAnsi="Times New Roman" w:eastAsia="Times New Roman" w:cs="Times New Roman"/>
                <w:b/>
                <w:color w:val="000000"/>
                <w:spacing w:val="0"/>
                <w:position w:val="0"/>
                <w:sz w:val="24"/>
                <w:shd w:val="clear" w:fill="auto"/>
              </w:rPr>
              <w:t xml:space="preserve"> п/п </w:t>
            </w:r>
          </w:p>
          <w:p w14:paraId="08782440">
            <w:pPr>
              <w:spacing w:before="0" w:after="0" w:line="276" w:lineRule="auto"/>
              <w:ind w:left="135" w:right="0" w:firstLine="0"/>
              <w:jc w:val="left"/>
              <w:rPr>
                <w:spacing w:val="0"/>
                <w:position w:val="0"/>
                <w:shd w:val="clear" w:fill="auto"/>
              </w:rPr>
            </w:pPr>
          </w:p>
        </w:tc>
        <w:tc>
          <w:tcPr>
            <w:tcW w:w="2402"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5F8A85">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Наименование разделов и тем программы </w:t>
            </w:r>
          </w:p>
          <w:p w14:paraId="6D0ACB5E">
            <w:pPr>
              <w:spacing w:before="0" w:after="0" w:line="276" w:lineRule="auto"/>
              <w:ind w:left="135" w:right="0" w:firstLine="0"/>
              <w:jc w:val="left"/>
              <w:rPr>
                <w:spacing w:val="0"/>
                <w:position w:val="0"/>
                <w:shd w:val="clear" w:fill="auto"/>
              </w:rPr>
            </w:pPr>
          </w:p>
        </w:tc>
        <w:tc>
          <w:tcPr>
            <w:tcW w:w="3188" w:type="dxa"/>
            <w:gridSpan w:val="3"/>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68F1F0">
            <w:pPr>
              <w:spacing w:before="0" w:after="0" w:line="276" w:lineRule="auto"/>
              <w:ind w:left="0"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Количество часов</w:t>
            </w:r>
          </w:p>
        </w:tc>
        <w:tc>
          <w:tcPr>
            <w:tcW w:w="4575"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315578">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Электронные (цифровые) образовательные ресурсы </w:t>
            </w:r>
          </w:p>
          <w:p w14:paraId="3D880906">
            <w:pPr>
              <w:spacing w:before="0" w:after="0" w:line="276" w:lineRule="auto"/>
              <w:ind w:left="135" w:right="0" w:firstLine="0"/>
              <w:jc w:val="left"/>
              <w:rPr>
                <w:spacing w:val="0"/>
                <w:position w:val="0"/>
                <w:shd w:val="clear" w:fill="auto"/>
              </w:rPr>
            </w:pPr>
          </w:p>
        </w:tc>
      </w:tr>
      <w:tr w14:paraId="02678EA1">
        <w:tblPrEx>
          <w:tblCellMar>
            <w:top w:w="0" w:type="dxa"/>
            <w:left w:w="10" w:type="dxa"/>
            <w:bottom w:w="0" w:type="dxa"/>
            <w:right w:w="10" w:type="dxa"/>
          </w:tblCellMar>
        </w:tblPrEx>
        <w:trPr>
          <w:trHeight w:val="0" w:hRule="atLeast"/>
        </w:trPr>
        <w:tc>
          <w:tcPr>
            <w:tcW w:w="831"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463F28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402"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DE62873">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9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CF54E4">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Всего </w:t>
            </w:r>
          </w:p>
          <w:p w14:paraId="5183F2C8">
            <w:pPr>
              <w:spacing w:before="0" w:after="0" w:line="276" w:lineRule="auto"/>
              <w:ind w:left="135" w:right="0" w:firstLine="0"/>
              <w:jc w:val="left"/>
              <w:rPr>
                <w:spacing w:val="0"/>
                <w:position w:val="0"/>
                <w:shd w:val="clear" w:fill="auto"/>
              </w:rPr>
            </w:pP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C99D58">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Контрольные работы </w:t>
            </w:r>
          </w:p>
          <w:p w14:paraId="584D43B8">
            <w:pPr>
              <w:spacing w:before="0" w:after="0" w:line="276" w:lineRule="auto"/>
              <w:ind w:left="135" w:right="0" w:firstLine="0"/>
              <w:jc w:val="left"/>
              <w:rPr>
                <w:spacing w:val="0"/>
                <w:position w:val="0"/>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6F2FE9">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Практические работы </w:t>
            </w:r>
          </w:p>
          <w:p w14:paraId="751143C9">
            <w:pPr>
              <w:spacing w:before="0" w:after="0" w:line="276" w:lineRule="auto"/>
              <w:ind w:left="135" w:right="0" w:firstLine="0"/>
              <w:jc w:val="left"/>
              <w:rPr>
                <w:spacing w:val="0"/>
                <w:position w:val="0"/>
                <w:shd w:val="clear" w:fill="auto"/>
              </w:rPr>
            </w:pPr>
          </w:p>
        </w:tc>
        <w:tc>
          <w:tcPr>
            <w:tcW w:w="4575"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DD9D783">
            <w:pPr>
              <w:spacing w:before="0" w:after="200" w:line="276" w:lineRule="auto"/>
              <w:ind w:left="0" w:right="0" w:firstLine="0"/>
              <w:jc w:val="left"/>
              <w:rPr>
                <w:spacing w:val="0"/>
                <w:position w:val="0"/>
                <w:shd w:val="clear" w:fill="auto"/>
              </w:rPr>
            </w:pPr>
          </w:p>
        </w:tc>
      </w:tr>
      <w:tr w14:paraId="585D2370">
        <w:tblPrEx>
          <w:tblCellMar>
            <w:top w:w="0" w:type="dxa"/>
            <w:left w:w="10" w:type="dxa"/>
            <w:bottom w:w="0" w:type="dxa"/>
            <w:right w:w="10" w:type="dxa"/>
          </w:tblCellMar>
        </w:tblPrEx>
        <w:trPr>
          <w:trHeight w:val="0" w:hRule="atLeast"/>
        </w:trPr>
        <w:tc>
          <w:tcPr>
            <w:tcW w:w="8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CBA4D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24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72BD1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Систематические группы растений</w:t>
            </w:r>
          </w:p>
        </w:tc>
        <w:tc>
          <w:tcPr>
            <w:tcW w:w="9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DC9B8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19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BBAC1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97D83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4.5 </w:t>
            </w:r>
          </w:p>
        </w:tc>
        <w:tc>
          <w:tcPr>
            <w:tcW w:w="45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D2479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"https://m.edsoo.ru/7f416720"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"https://m.edsoo.ru/7f416720":// HYPERLINK "https://m.edsoo.ru/7f416720"m HYPERLINK "https://m.edsoo.ru/7f416720". HYPERLINK "https://m.edsoo.ru/7f416720"edsoo HYPERLINK "https://m.edsoo.ru/7f416720". HYPERLINK "https://m.edsoo.ru/7f416720"ru HYPERLINK "https://m.edsoo.ru/7f416720"/7 HYPERLINK "https://m.edsoo.ru/7f416720"f HYPERLINK "https://m.edsoo.ru/7f416720"416720</w:t>
            </w:r>
            <w:r>
              <w:rPr>
                <w:rFonts w:ascii="Times New Roman" w:hAnsi="Times New Roman" w:eastAsia="Times New Roman" w:cs="Times New Roman"/>
                <w:color w:val="0000FF"/>
                <w:spacing w:val="0"/>
                <w:position w:val="0"/>
                <w:sz w:val="22"/>
                <w:u w:val="single"/>
                <w:shd w:val="clear" w:fill="auto"/>
              </w:rPr>
              <w:fldChar w:fldCharType="end"/>
            </w:r>
          </w:p>
        </w:tc>
      </w:tr>
      <w:tr w14:paraId="011E5501">
        <w:tblPrEx>
          <w:tblCellMar>
            <w:top w:w="0" w:type="dxa"/>
            <w:left w:w="10" w:type="dxa"/>
            <w:bottom w:w="0" w:type="dxa"/>
            <w:right w:w="10" w:type="dxa"/>
          </w:tblCellMar>
        </w:tblPrEx>
        <w:trPr>
          <w:trHeight w:val="0" w:hRule="atLeast"/>
        </w:trPr>
        <w:tc>
          <w:tcPr>
            <w:tcW w:w="8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9D676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24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010E5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Развитие растительного мира на Земле</w:t>
            </w:r>
          </w:p>
        </w:tc>
        <w:tc>
          <w:tcPr>
            <w:tcW w:w="9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4B0D8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8A9FB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FF09E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BB436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"https://m.edsoo.ru/7f416720"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"https://m.edsoo.ru/7f416720":// HYPERLINK "https://m.edsoo.ru/7f416720"m HYPERLINK "https://m.edsoo.ru/7f416720". HYPERLINK "https://m.edsoo.ru/7f416720"edsoo HYPERLINK "https://m.edsoo.ru/7f416720". HYPERLINK "https://m.edsoo.ru/7f416720"ru HYPERLINK "https://m.edsoo.ru/7f416720"/7 HYPERLINK "https://m.edsoo.ru/7f416720"f HYPERLINK "https://m.edsoo.ru/7f416720"416720</w:t>
            </w:r>
            <w:r>
              <w:rPr>
                <w:rFonts w:ascii="Times New Roman" w:hAnsi="Times New Roman" w:eastAsia="Times New Roman" w:cs="Times New Roman"/>
                <w:color w:val="0000FF"/>
                <w:spacing w:val="0"/>
                <w:position w:val="0"/>
                <w:sz w:val="22"/>
                <w:u w:val="single"/>
                <w:shd w:val="clear" w:fill="auto"/>
              </w:rPr>
              <w:fldChar w:fldCharType="end"/>
            </w:r>
          </w:p>
        </w:tc>
      </w:tr>
      <w:tr w14:paraId="7460BD7D">
        <w:tblPrEx>
          <w:tblCellMar>
            <w:top w:w="0" w:type="dxa"/>
            <w:left w:w="10" w:type="dxa"/>
            <w:bottom w:w="0" w:type="dxa"/>
            <w:right w:w="10" w:type="dxa"/>
          </w:tblCellMar>
        </w:tblPrEx>
        <w:trPr>
          <w:trHeight w:val="0" w:hRule="atLeast"/>
        </w:trPr>
        <w:tc>
          <w:tcPr>
            <w:tcW w:w="8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7E502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24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A2809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Растения в природных сообществах</w:t>
            </w:r>
          </w:p>
        </w:tc>
        <w:tc>
          <w:tcPr>
            <w:tcW w:w="9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745779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9751D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7B9D6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DE8D8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"https://m.edsoo.ru/7f416720"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"https://m.edsoo.ru/7f416720":// HYPERLINK "https://m.edsoo.ru/7f416720"m HYPERLINK "https://m.edsoo.ru/7f416720". HYPERLINK "https://m.edsoo.ru/7f416720"edsoo HYPERLINK "https://m.edsoo.ru/7f416720". HYPERLINK "https://m.edsoo.ru/7f416720"ru HYPERLINK "https://m.edsoo.ru/7f416720"/7 HYPERLINK "https://m.edsoo.ru/7f416720"f HYPERLINK "https://m.edsoo.ru/7f416720"416720</w:t>
            </w:r>
            <w:r>
              <w:rPr>
                <w:rFonts w:ascii="Times New Roman" w:hAnsi="Times New Roman" w:eastAsia="Times New Roman" w:cs="Times New Roman"/>
                <w:color w:val="0000FF"/>
                <w:spacing w:val="0"/>
                <w:position w:val="0"/>
                <w:sz w:val="22"/>
                <w:u w:val="single"/>
                <w:shd w:val="clear" w:fill="auto"/>
              </w:rPr>
              <w:fldChar w:fldCharType="end"/>
            </w:r>
          </w:p>
        </w:tc>
      </w:tr>
      <w:tr w14:paraId="6615C84E">
        <w:tblPrEx>
          <w:tblCellMar>
            <w:top w:w="0" w:type="dxa"/>
            <w:left w:w="10" w:type="dxa"/>
            <w:bottom w:w="0" w:type="dxa"/>
            <w:right w:w="10" w:type="dxa"/>
          </w:tblCellMar>
        </w:tblPrEx>
        <w:trPr>
          <w:trHeight w:val="0" w:hRule="atLeast"/>
        </w:trPr>
        <w:tc>
          <w:tcPr>
            <w:tcW w:w="8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17002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24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8531E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Растения и человек</w:t>
            </w:r>
          </w:p>
        </w:tc>
        <w:tc>
          <w:tcPr>
            <w:tcW w:w="9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6E920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3BC5C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8B66E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BD523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"https://m.edsoo.ru/7f416720"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"https://m.edsoo.ru/7f416720":// HYPERLINK "https://m.edsoo.ru/7f416720"m HYPERLINK "https://m.edsoo.ru/7f416720". HYPERLINK "https://m.edsoo.ru/7f416720"edsoo HYPERLINK "https://m.edsoo.ru/7f416720". HYPERLINK "https://m.edsoo.ru/7f416720"ru HYPERLINK "https://m.edsoo.ru/7f416720"/7 HYPERLINK "https://m.edsoo.ru/7f416720"f HYPERLINK "https://m.edsoo.ru/7f416720"416720</w:t>
            </w:r>
            <w:r>
              <w:rPr>
                <w:rFonts w:ascii="Times New Roman" w:hAnsi="Times New Roman" w:eastAsia="Times New Roman" w:cs="Times New Roman"/>
                <w:color w:val="0000FF"/>
                <w:spacing w:val="0"/>
                <w:position w:val="0"/>
                <w:sz w:val="22"/>
                <w:u w:val="single"/>
                <w:shd w:val="clear" w:fill="auto"/>
              </w:rPr>
              <w:fldChar w:fldCharType="end"/>
            </w:r>
          </w:p>
        </w:tc>
      </w:tr>
      <w:tr w14:paraId="12DDC427">
        <w:tblPrEx>
          <w:tblCellMar>
            <w:top w:w="0" w:type="dxa"/>
            <w:left w:w="10" w:type="dxa"/>
            <w:bottom w:w="0" w:type="dxa"/>
            <w:right w:w="10" w:type="dxa"/>
          </w:tblCellMar>
        </w:tblPrEx>
        <w:trPr>
          <w:trHeight w:val="0" w:hRule="atLeast"/>
        </w:trPr>
        <w:tc>
          <w:tcPr>
            <w:tcW w:w="8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15666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24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A490A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Грибы. Лишайники. Бактерии</w:t>
            </w:r>
          </w:p>
        </w:tc>
        <w:tc>
          <w:tcPr>
            <w:tcW w:w="9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6A289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7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FF8CB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1F5B2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45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E686A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"https://m.edsoo.ru/7f416720"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"https://m.edsoo.ru/7f416720":// HYPERLINK "https://m.edsoo.ru/7f416720"m HYPERLINK "https://m.edsoo.ru/7f416720". HYPERLINK "https://m.edsoo.ru/7f416720"edsoo HYPERLINK "https://m.edsoo.ru/7f416720". HYPERLINK "https://m.edsoo.ru/7f416720"ru HYPERLINK "https://m.edsoo.ru/7f416720"/7 HYPERLINK "https://m.edsoo.ru/7f416720"f HYPERLINK "https://m.edsoo.ru/7f416720"416720</w:t>
            </w:r>
            <w:r>
              <w:rPr>
                <w:rFonts w:ascii="Times New Roman" w:hAnsi="Times New Roman" w:eastAsia="Times New Roman" w:cs="Times New Roman"/>
                <w:color w:val="0000FF"/>
                <w:spacing w:val="0"/>
                <w:position w:val="0"/>
                <w:sz w:val="22"/>
                <w:u w:val="single"/>
                <w:shd w:val="clear" w:fill="auto"/>
              </w:rPr>
              <w:fldChar w:fldCharType="end"/>
            </w:r>
          </w:p>
        </w:tc>
      </w:tr>
      <w:tr w14:paraId="31E1EEDE">
        <w:tblPrEx>
          <w:tblCellMar>
            <w:top w:w="0" w:type="dxa"/>
            <w:left w:w="10" w:type="dxa"/>
            <w:bottom w:w="0" w:type="dxa"/>
            <w:right w:w="10" w:type="dxa"/>
          </w:tblCellMar>
        </w:tblPrEx>
        <w:trPr>
          <w:trHeight w:val="0" w:hRule="atLeast"/>
        </w:trPr>
        <w:tc>
          <w:tcPr>
            <w:tcW w:w="3233"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994B4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ОБЩЕЕ КОЛИЧЕСТВО ЧАСОВ ПО ПРОГРАММЕ</w:t>
            </w:r>
          </w:p>
        </w:tc>
        <w:tc>
          <w:tcPr>
            <w:tcW w:w="9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504C2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34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EB0AB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03FB1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6.5 </w:t>
            </w:r>
          </w:p>
        </w:tc>
        <w:tc>
          <w:tcPr>
            <w:tcW w:w="457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4B8021">
            <w:pPr>
              <w:spacing w:before="0" w:after="200" w:line="276" w:lineRule="auto"/>
              <w:ind w:left="0" w:right="0" w:firstLine="0"/>
              <w:jc w:val="left"/>
              <w:rPr>
                <w:rFonts w:ascii="Calibri" w:hAnsi="Calibri" w:eastAsia="Calibri" w:cs="Calibri"/>
                <w:color w:val="auto"/>
                <w:spacing w:val="0"/>
                <w:position w:val="0"/>
                <w:sz w:val="22"/>
                <w:shd w:val="clear" w:fill="auto"/>
              </w:rPr>
            </w:pPr>
          </w:p>
        </w:tc>
      </w:tr>
    </w:tbl>
    <w:p w14:paraId="7310D96E">
      <w:pPr>
        <w:spacing w:before="0" w:after="0" w:line="276" w:lineRule="auto"/>
        <w:ind w:right="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8 КЛАСС </w:t>
      </w:r>
    </w:p>
    <w:tbl>
      <w:tblPr>
        <w:tblStyle w:val="3"/>
        <w:tblW w:w="11008" w:type="dxa"/>
        <w:tblInd w:w="0" w:type="dxa"/>
        <w:tblLayout w:type="fixed"/>
        <w:tblCellMar>
          <w:top w:w="0" w:type="dxa"/>
          <w:left w:w="10" w:type="dxa"/>
          <w:bottom w:w="0" w:type="dxa"/>
          <w:right w:w="10" w:type="dxa"/>
        </w:tblCellMar>
      </w:tblPr>
      <w:tblGrid>
        <w:gridCol w:w="755"/>
        <w:gridCol w:w="2466"/>
        <w:gridCol w:w="1019"/>
        <w:gridCol w:w="1068"/>
        <w:gridCol w:w="1138"/>
        <w:gridCol w:w="4562"/>
      </w:tblGrid>
      <w:tr w14:paraId="3BF3C7FE">
        <w:tblPrEx>
          <w:tblCellMar>
            <w:top w:w="0" w:type="dxa"/>
            <w:left w:w="10" w:type="dxa"/>
            <w:bottom w:w="0" w:type="dxa"/>
            <w:right w:w="10" w:type="dxa"/>
          </w:tblCellMar>
        </w:tblPrEx>
        <w:trPr>
          <w:trHeight w:val="0" w:hRule="atLeast"/>
        </w:trPr>
        <w:tc>
          <w:tcPr>
            <w:tcW w:w="755"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A1E170">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Segoe UI Symbol" w:hAnsi="Segoe UI Symbol" w:eastAsia="Segoe UI Symbol" w:cs="Segoe UI Symbol"/>
                <w:b/>
                <w:color w:val="000000"/>
                <w:spacing w:val="0"/>
                <w:position w:val="0"/>
                <w:sz w:val="24"/>
                <w:shd w:val="clear" w:fill="auto"/>
              </w:rPr>
              <w:t>№</w:t>
            </w:r>
            <w:r>
              <w:rPr>
                <w:rFonts w:ascii="Times New Roman" w:hAnsi="Times New Roman" w:eastAsia="Times New Roman" w:cs="Times New Roman"/>
                <w:b/>
                <w:color w:val="000000"/>
                <w:spacing w:val="0"/>
                <w:position w:val="0"/>
                <w:sz w:val="24"/>
                <w:shd w:val="clear" w:fill="auto"/>
              </w:rPr>
              <w:t xml:space="preserve"> п/п </w:t>
            </w:r>
          </w:p>
          <w:p w14:paraId="633CAECE">
            <w:pPr>
              <w:spacing w:before="0" w:after="0" w:line="276" w:lineRule="auto"/>
              <w:ind w:left="135" w:right="0" w:firstLine="0"/>
              <w:jc w:val="left"/>
              <w:rPr>
                <w:spacing w:val="0"/>
                <w:position w:val="0"/>
                <w:shd w:val="clear" w:fill="auto"/>
              </w:rPr>
            </w:pPr>
          </w:p>
        </w:tc>
        <w:tc>
          <w:tcPr>
            <w:tcW w:w="246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BBAFDB">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Наименование разделов и тем программы </w:t>
            </w:r>
          </w:p>
          <w:p w14:paraId="36C15EF1">
            <w:pPr>
              <w:spacing w:before="0" w:after="0" w:line="276" w:lineRule="auto"/>
              <w:ind w:left="135" w:right="0" w:firstLine="0"/>
              <w:jc w:val="left"/>
              <w:rPr>
                <w:spacing w:val="0"/>
                <w:position w:val="0"/>
                <w:shd w:val="clear" w:fill="auto"/>
              </w:rPr>
            </w:pPr>
          </w:p>
        </w:tc>
        <w:tc>
          <w:tcPr>
            <w:tcW w:w="3225" w:type="dxa"/>
            <w:gridSpan w:val="3"/>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BC055B">
            <w:pPr>
              <w:spacing w:before="0" w:after="0" w:line="276" w:lineRule="auto"/>
              <w:ind w:left="0"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Количество часов</w:t>
            </w:r>
          </w:p>
        </w:tc>
        <w:tc>
          <w:tcPr>
            <w:tcW w:w="4562"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FE7D2B">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Электронные (цифровые) образовательные ресурсы </w:t>
            </w:r>
          </w:p>
          <w:p w14:paraId="3CDD114B">
            <w:pPr>
              <w:spacing w:before="0" w:after="0" w:line="276" w:lineRule="auto"/>
              <w:ind w:left="135" w:right="0" w:firstLine="0"/>
              <w:jc w:val="left"/>
              <w:rPr>
                <w:spacing w:val="0"/>
                <w:position w:val="0"/>
                <w:shd w:val="clear" w:fill="auto"/>
              </w:rPr>
            </w:pPr>
          </w:p>
        </w:tc>
      </w:tr>
      <w:tr w14:paraId="7F147B18">
        <w:tblPrEx>
          <w:tblCellMar>
            <w:top w:w="0" w:type="dxa"/>
            <w:left w:w="10" w:type="dxa"/>
            <w:bottom w:w="0" w:type="dxa"/>
            <w:right w:w="10" w:type="dxa"/>
          </w:tblCellMar>
        </w:tblPrEx>
        <w:trPr>
          <w:trHeight w:val="0" w:hRule="atLeast"/>
        </w:trPr>
        <w:tc>
          <w:tcPr>
            <w:tcW w:w="755"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4668D37">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46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FFE5653">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042036">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Всего </w:t>
            </w:r>
          </w:p>
          <w:p w14:paraId="3CC171EF">
            <w:pPr>
              <w:spacing w:before="0" w:after="0" w:line="276" w:lineRule="auto"/>
              <w:ind w:left="135" w:right="0" w:firstLine="0"/>
              <w:jc w:val="left"/>
              <w:rPr>
                <w:spacing w:val="0"/>
                <w:position w:val="0"/>
                <w:shd w:val="clear" w:fill="auto"/>
              </w:rPr>
            </w:pP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3E12E6">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Контрольные работы </w:t>
            </w:r>
          </w:p>
          <w:p w14:paraId="30B6AE6D">
            <w:pPr>
              <w:spacing w:before="0" w:after="0" w:line="276" w:lineRule="auto"/>
              <w:ind w:left="135" w:right="0" w:firstLine="0"/>
              <w:jc w:val="left"/>
              <w:rPr>
                <w:spacing w:val="0"/>
                <w:position w:val="0"/>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60C56E">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Практические работы </w:t>
            </w:r>
          </w:p>
          <w:p w14:paraId="2956C929">
            <w:pPr>
              <w:spacing w:before="0" w:after="0" w:line="276" w:lineRule="auto"/>
              <w:ind w:left="135" w:right="0" w:firstLine="0"/>
              <w:jc w:val="left"/>
              <w:rPr>
                <w:spacing w:val="0"/>
                <w:position w:val="0"/>
                <w:shd w:val="clear" w:fill="auto"/>
              </w:rPr>
            </w:pPr>
          </w:p>
        </w:tc>
        <w:tc>
          <w:tcPr>
            <w:tcW w:w="4562"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EBBDBD6">
            <w:pPr>
              <w:spacing w:before="0" w:after="200" w:line="276" w:lineRule="auto"/>
              <w:ind w:left="0" w:right="0" w:firstLine="0"/>
              <w:jc w:val="left"/>
              <w:rPr>
                <w:spacing w:val="0"/>
                <w:position w:val="0"/>
                <w:shd w:val="clear" w:fill="auto"/>
              </w:rPr>
            </w:pPr>
          </w:p>
        </w:tc>
      </w:tr>
      <w:tr w14:paraId="0BF58BC3">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46961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81AB0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Животный организм</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6C9EC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61F04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DD4A5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51F0A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47C415D1">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B8CBA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4FD0F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и жизнедеятельность организма животного</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50248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12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5D666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8A7D3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96980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3CE015D3">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85DB9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ADF2B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Основные категории систематики животных</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415A4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8E58D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28DCB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4FC39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2C165B40">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28331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40219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Одноклеточные животные - простейшие</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7CDC5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6116C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35402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45A5B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1C3FFF43">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18D92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24587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Многоклеточные животные. Кишечнополостные</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17AEC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F5E49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25A08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3C16F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3DC0B344">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96059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5F300E">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Плоские, круглые, кольчатые черви</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44A79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571D6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8694E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63B54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522F1554">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C6C93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FDA36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Членистоногие</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A14AD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174C4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44FCC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647CB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7DBAF3AD">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FB82E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8</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26E96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Моллюски</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19FD2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31830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1134C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15705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4759816D">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F5663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9</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81939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Хордовые</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CD163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DD388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3D659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B5F26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73636B8D">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6E1E1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10</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B30DBF">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Рыбы</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BB629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B4E7C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FDB15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96FF6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4A84CB67">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87742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89272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Земноводные</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1D69D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9DD2D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2A4C1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9A550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01CC3328">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C8809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6564C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Пресмыкающиеся</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228B8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F18F1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23FAE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F1FF1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3501738B">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5272B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B7EAF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Птицы</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7DD2C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38600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27464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E8D24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28961AA0">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E278F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02E11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Млекопитающие</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442BD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7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B021D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CC4E7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C2437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521B0705">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EC9AD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F9E30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Развитие животного мира на Земле</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AA5F7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82CD3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5D91B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1F893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38DFB2D7">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8BC7E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55279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Животные в природных сообществах</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7393C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E3CD4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72398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53434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5285B937">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2EFEA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6601E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Животные и человек</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AB9EF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7D902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9EFD0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D811C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2C8DDDB3">
        <w:tblPrEx>
          <w:tblCellMar>
            <w:top w:w="0" w:type="dxa"/>
            <w:left w:w="10" w:type="dxa"/>
            <w:bottom w:w="0" w:type="dxa"/>
            <w:right w:w="10" w:type="dxa"/>
          </w:tblCellMar>
        </w:tblPrEx>
        <w:trPr>
          <w:trHeight w:val="0" w:hRule="atLeast"/>
        </w:trPr>
        <w:tc>
          <w:tcPr>
            <w:tcW w:w="75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C6B59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246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F229F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Резервное время</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85893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734DF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90D28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68F69E">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"https://m.edsoo.ru/7f418886"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"https://m.edsoo.ru/7f418886":// HYPERLINK "https://m.edsoo.ru/7f418886"m HYPERLINK "https://m.edsoo.ru/7f418886". HYPERLINK "https://m.edsoo.ru/7f418886"edsoo HYPERLINK "https://m.edsoo.ru/7f418886". HYPERLINK "https://m.edsoo.ru/7f418886"ru HYPERLINK "https://m.edsoo.ru/7f418886"/7 HYPERLINK "https://m.edsoo.ru/7f418886"f HYPERLINK "https://m.edsoo.ru/7f418886"418886</w:t>
            </w:r>
            <w:r>
              <w:rPr>
                <w:rFonts w:ascii="Times New Roman" w:hAnsi="Times New Roman" w:eastAsia="Times New Roman" w:cs="Times New Roman"/>
                <w:color w:val="0000FF"/>
                <w:spacing w:val="0"/>
                <w:position w:val="0"/>
                <w:sz w:val="22"/>
                <w:u w:val="single"/>
                <w:shd w:val="clear" w:fill="auto"/>
              </w:rPr>
              <w:fldChar w:fldCharType="end"/>
            </w:r>
          </w:p>
        </w:tc>
      </w:tr>
      <w:tr w14:paraId="74523620">
        <w:tblPrEx>
          <w:tblCellMar>
            <w:top w:w="0" w:type="dxa"/>
            <w:left w:w="10" w:type="dxa"/>
            <w:bottom w:w="0" w:type="dxa"/>
            <w:right w:w="10" w:type="dxa"/>
          </w:tblCellMar>
        </w:tblPrEx>
        <w:trPr>
          <w:trHeight w:val="0" w:hRule="atLeast"/>
        </w:trPr>
        <w:tc>
          <w:tcPr>
            <w:tcW w:w="3221"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68849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ОБЩЕЕ КОЛИЧЕСТВО ЧАСОВ ПО ПРОГРАММЕ</w:t>
            </w:r>
          </w:p>
        </w:tc>
        <w:tc>
          <w:tcPr>
            <w:tcW w:w="10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3F6C0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68 </w:t>
            </w:r>
          </w:p>
        </w:tc>
        <w:tc>
          <w:tcPr>
            <w:tcW w:w="106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A59EE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1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ADDDE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11.5 </w:t>
            </w:r>
          </w:p>
        </w:tc>
        <w:tc>
          <w:tcPr>
            <w:tcW w:w="45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0C42EE">
            <w:pPr>
              <w:spacing w:before="0" w:after="200" w:line="276" w:lineRule="auto"/>
              <w:ind w:left="0" w:right="0" w:firstLine="0"/>
              <w:jc w:val="left"/>
              <w:rPr>
                <w:rFonts w:ascii="Calibri" w:hAnsi="Calibri" w:eastAsia="Calibri" w:cs="Calibri"/>
                <w:color w:val="auto"/>
                <w:spacing w:val="0"/>
                <w:position w:val="0"/>
                <w:sz w:val="22"/>
                <w:shd w:val="clear" w:fill="auto"/>
              </w:rPr>
            </w:pPr>
          </w:p>
        </w:tc>
      </w:tr>
    </w:tbl>
    <w:p w14:paraId="2ED84512">
      <w:pPr>
        <w:spacing w:before="0" w:after="200" w:line="276" w:lineRule="auto"/>
        <w:ind w:left="0" w:right="0" w:firstLine="0"/>
        <w:jc w:val="left"/>
        <w:rPr>
          <w:rFonts w:ascii="Calibri" w:hAnsi="Calibri" w:eastAsia="Calibri" w:cs="Calibri"/>
          <w:color w:val="auto"/>
          <w:spacing w:val="0"/>
          <w:position w:val="0"/>
          <w:sz w:val="22"/>
          <w:shd w:val="clear" w:fill="auto"/>
        </w:rPr>
      </w:pPr>
    </w:p>
    <w:p w14:paraId="78F47258">
      <w:pPr>
        <w:spacing w:before="0" w:after="0" w:line="276" w:lineRule="auto"/>
        <w:ind w:left="120"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9 КЛАСС </w:t>
      </w:r>
    </w:p>
    <w:tbl>
      <w:tblPr>
        <w:tblStyle w:val="3"/>
        <w:tblW w:w="11021" w:type="dxa"/>
        <w:tblInd w:w="0" w:type="dxa"/>
        <w:tblLayout w:type="fixed"/>
        <w:tblCellMar>
          <w:top w:w="0" w:type="dxa"/>
          <w:left w:w="10" w:type="dxa"/>
          <w:bottom w:w="0" w:type="dxa"/>
          <w:right w:w="10" w:type="dxa"/>
        </w:tblCellMar>
      </w:tblPr>
      <w:tblGrid>
        <w:gridCol w:w="802"/>
        <w:gridCol w:w="2419"/>
        <w:gridCol w:w="1037"/>
        <w:gridCol w:w="1100"/>
        <w:gridCol w:w="1125"/>
        <w:gridCol w:w="4538"/>
      </w:tblGrid>
      <w:tr w14:paraId="69B19EB8">
        <w:tblPrEx>
          <w:tblCellMar>
            <w:top w:w="0" w:type="dxa"/>
            <w:left w:w="10" w:type="dxa"/>
            <w:bottom w:w="0" w:type="dxa"/>
            <w:right w:w="10" w:type="dxa"/>
          </w:tblCellMar>
        </w:tblPrEx>
        <w:trPr>
          <w:trHeight w:val="0" w:hRule="atLeast"/>
        </w:trPr>
        <w:tc>
          <w:tcPr>
            <w:tcW w:w="802"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30B1B2">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Segoe UI Symbol" w:hAnsi="Segoe UI Symbol" w:eastAsia="Segoe UI Symbol" w:cs="Segoe UI Symbol"/>
                <w:b/>
                <w:color w:val="000000"/>
                <w:spacing w:val="0"/>
                <w:position w:val="0"/>
                <w:sz w:val="24"/>
                <w:shd w:val="clear" w:fill="auto"/>
              </w:rPr>
              <w:t>№</w:t>
            </w:r>
            <w:r>
              <w:rPr>
                <w:rFonts w:ascii="Times New Roman" w:hAnsi="Times New Roman" w:eastAsia="Times New Roman" w:cs="Times New Roman"/>
                <w:b/>
                <w:color w:val="000000"/>
                <w:spacing w:val="0"/>
                <w:position w:val="0"/>
                <w:sz w:val="24"/>
                <w:shd w:val="clear" w:fill="auto"/>
              </w:rPr>
              <w:t xml:space="preserve"> п/п </w:t>
            </w:r>
          </w:p>
          <w:p w14:paraId="64C87669">
            <w:pPr>
              <w:spacing w:before="0" w:after="0" w:line="276" w:lineRule="auto"/>
              <w:ind w:left="135" w:right="0" w:firstLine="0"/>
              <w:jc w:val="left"/>
              <w:rPr>
                <w:spacing w:val="0"/>
                <w:position w:val="0"/>
                <w:shd w:val="clear" w:fill="auto"/>
              </w:rPr>
            </w:pPr>
          </w:p>
        </w:tc>
        <w:tc>
          <w:tcPr>
            <w:tcW w:w="2419"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7679EC">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Наименование разделов и тем программы </w:t>
            </w:r>
          </w:p>
          <w:p w14:paraId="38932146">
            <w:pPr>
              <w:spacing w:before="0" w:after="0" w:line="276" w:lineRule="auto"/>
              <w:ind w:left="135" w:right="0" w:firstLine="0"/>
              <w:jc w:val="left"/>
              <w:rPr>
                <w:spacing w:val="0"/>
                <w:position w:val="0"/>
                <w:shd w:val="clear" w:fill="auto"/>
              </w:rPr>
            </w:pPr>
          </w:p>
        </w:tc>
        <w:tc>
          <w:tcPr>
            <w:tcW w:w="3262" w:type="dxa"/>
            <w:gridSpan w:val="3"/>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6A92DC">
            <w:pPr>
              <w:spacing w:before="0" w:after="0" w:line="276" w:lineRule="auto"/>
              <w:ind w:left="0"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Количество часов</w:t>
            </w:r>
          </w:p>
        </w:tc>
        <w:tc>
          <w:tcPr>
            <w:tcW w:w="4538"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8C5429">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Электронные (цифровые) образовательные ресурсы </w:t>
            </w:r>
          </w:p>
          <w:p w14:paraId="555ACDDB">
            <w:pPr>
              <w:spacing w:before="0" w:after="0" w:line="276" w:lineRule="auto"/>
              <w:ind w:left="135" w:right="0" w:firstLine="0"/>
              <w:jc w:val="left"/>
              <w:rPr>
                <w:spacing w:val="0"/>
                <w:position w:val="0"/>
                <w:shd w:val="clear" w:fill="auto"/>
              </w:rPr>
            </w:pPr>
          </w:p>
        </w:tc>
      </w:tr>
      <w:tr w14:paraId="6DB479C0">
        <w:tblPrEx>
          <w:tblCellMar>
            <w:top w:w="0" w:type="dxa"/>
            <w:left w:w="10" w:type="dxa"/>
            <w:bottom w:w="0" w:type="dxa"/>
            <w:right w:w="10" w:type="dxa"/>
          </w:tblCellMar>
        </w:tblPrEx>
        <w:trPr>
          <w:trHeight w:val="0" w:hRule="atLeast"/>
        </w:trPr>
        <w:tc>
          <w:tcPr>
            <w:tcW w:w="802"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491D7A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419"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6977CD4">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DDFE5E">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Всего </w:t>
            </w:r>
          </w:p>
          <w:p w14:paraId="27596031">
            <w:pPr>
              <w:spacing w:before="0" w:after="0" w:line="276" w:lineRule="auto"/>
              <w:ind w:left="135" w:right="0" w:firstLine="0"/>
              <w:jc w:val="left"/>
              <w:rPr>
                <w:spacing w:val="0"/>
                <w:position w:val="0"/>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5F0796">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Контрольные работы </w:t>
            </w:r>
          </w:p>
          <w:p w14:paraId="4F0833DF">
            <w:pPr>
              <w:spacing w:before="0" w:after="0" w:line="276" w:lineRule="auto"/>
              <w:ind w:left="135" w:right="0" w:firstLine="0"/>
              <w:jc w:val="left"/>
              <w:rPr>
                <w:spacing w:val="0"/>
                <w:position w:val="0"/>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DBC391">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Практические работы </w:t>
            </w:r>
          </w:p>
          <w:p w14:paraId="2E9EFBB9">
            <w:pPr>
              <w:spacing w:before="0" w:after="0" w:line="276" w:lineRule="auto"/>
              <w:ind w:left="135" w:right="0" w:firstLine="0"/>
              <w:jc w:val="left"/>
              <w:rPr>
                <w:spacing w:val="0"/>
                <w:position w:val="0"/>
                <w:shd w:val="clear" w:fill="auto"/>
              </w:rPr>
            </w:pPr>
          </w:p>
        </w:tc>
        <w:tc>
          <w:tcPr>
            <w:tcW w:w="4538"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6712DC7">
            <w:pPr>
              <w:spacing w:before="0" w:after="200" w:line="276" w:lineRule="auto"/>
              <w:ind w:left="0" w:right="0" w:firstLine="0"/>
              <w:jc w:val="left"/>
              <w:rPr>
                <w:spacing w:val="0"/>
                <w:position w:val="0"/>
                <w:shd w:val="clear" w:fill="auto"/>
              </w:rPr>
            </w:pPr>
          </w:p>
        </w:tc>
      </w:tr>
      <w:tr w14:paraId="2A32145B">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61DB2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84DE6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Человек — биосоциальный вид</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9F824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B2472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6E5A6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64157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661A8C73">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8B5E1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8B505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Структура организма человека</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3BA99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8E37D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EB212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5902F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5BBB5F19">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17BB8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A765C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Нейрогуморальная регуляция</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3210F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8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E46A7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9329C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8B65E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6817D6F7">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EC2B5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BDD73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Опора и движение</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AEB18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5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C3FE2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C8BCC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FB22F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7C8BA60D">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3B60F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C5AAA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Внутренняя среда организма</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07D1D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D23C7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14B52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72EC0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5A9E7287">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F9F77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44567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Кровообращение</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91AD0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3D5EE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C5872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1.5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89F76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7B422A86">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36797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05244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Дыхание</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B6F56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204D0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C5CBD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52E8A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597671CC">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7B5E4A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8</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083B5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Питание и пищеварение</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DB2F7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B97FE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4BF19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84F39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4D8B260F">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FA58E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9</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E80D2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Обмен веществ и превращение энергии</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CDAB4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4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40353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E3A46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1.5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D092F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5FE7AE6B">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3018A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10</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920FC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Кожа</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E2A66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5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3B903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EDA53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0C30C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71AC6F2C">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8BD11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05F84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Выделение</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A89E4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48558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2A894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D98A5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742AEDD7">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0E24B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5F949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Размножение и развитие</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BDCE9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5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66906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4493B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94DC0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0CBB1B8E">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B3E68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63000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чувств и сенсорные системы</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D5143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5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4DEF3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83559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1.5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DC9D0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69FB0291">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4933B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9C689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Поведение и психика</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E61CC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F1A99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5FC50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BBF18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5E04AD5F">
        <w:tblPrEx>
          <w:tblCellMar>
            <w:top w:w="0" w:type="dxa"/>
            <w:left w:w="10" w:type="dxa"/>
            <w:bottom w:w="0" w:type="dxa"/>
            <w:right w:w="10" w:type="dxa"/>
          </w:tblCellMar>
        </w:tblPrEx>
        <w:trPr>
          <w:trHeight w:val="0" w:hRule="atLeast"/>
        </w:trPr>
        <w:tc>
          <w:tcPr>
            <w:tcW w:w="80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AF55B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241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6D7D5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Человек и окружающая среда</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4B7DF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AD224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E3897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CFFF8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Библиотека ЦОК </w:t>
            </w:r>
            <w:r>
              <w:fldChar w:fldCharType="begin"/>
            </w:r>
            <w:r>
              <w:instrText xml:space="preserve"> HYPERLINK "https://m.edsoo.ru/7f41aa8c" \h </w:instrText>
            </w:r>
            <w:r>
              <w:fldChar w:fldCharType="separate"/>
            </w:r>
            <w:r>
              <w:rPr>
                <w:rFonts w:ascii="Times New Roman" w:hAnsi="Times New Roman" w:eastAsia="Times New Roman" w:cs="Times New Roman"/>
                <w:color w:val="0000FF"/>
                <w:spacing w:val="0"/>
                <w:position w:val="0"/>
                <w:sz w:val="22"/>
                <w:u w:val="single"/>
                <w:shd w:val="clear" w:fill="auto"/>
              </w:rPr>
              <w:t>https HYPERLINK "https://m.edsoo.ru/7f41aa8c":// HYPERLINK "https://m.edsoo.ru/7f41aa8c"m HYPERLINK "https://m.edsoo.ru/7f41aa8c". HYPERLINK "https://m.edsoo.ru/7f41aa8c"edsoo HYPERLINK "https://m.edsoo.ru/7f41aa8c". HYPERLINK "https://m.edsoo.ru/7f41aa8c"ru HYPERLINK "https://m.edsoo.ru/7f41aa8c"/7 HYPERLINK "https://m.edsoo.ru/7f41aa8c"f HYPERLINK "https://m.edsoo.ru/7f41aa8c"41 HYPERLINK "https://m.edsoo.ru/7f41aa8c"aa HYPERLINK "https://m.edsoo.ru/7f41aa8c"8 HYPERLINK "https://m.edsoo.ru/7f41aa8c"c</w:t>
            </w:r>
            <w:r>
              <w:rPr>
                <w:rFonts w:ascii="Times New Roman" w:hAnsi="Times New Roman" w:eastAsia="Times New Roman" w:cs="Times New Roman"/>
                <w:color w:val="0000FF"/>
                <w:spacing w:val="0"/>
                <w:position w:val="0"/>
                <w:sz w:val="22"/>
                <w:u w:val="single"/>
                <w:shd w:val="clear" w:fill="auto"/>
              </w:rPr>
              <w:fldChar w:fldCharType="end"/>
            </w:r>
          </w:p>
        </w:tc>
      </w:tr>
      <w:tr w14:paraId="20AECCF0">
        <w:tblPrEx>
          <w:tblCellMar>
            <w:top w:w="0" w:type="dxa"/>
            <w:left w:w="10" w:type="dxa"/>
            <w:bottom w:w="0" w:type="dxa"/>
            <w:right w:w="10" w:type="dxa"/>
          </w:tblCellMar>
        </w:tblPrEx>
        <w:trPr>
          <w:trHeight w:val="0" w:hRule="atLeast"/>
        </w:trPr>
        <w:tc>
          <w:tcPr>
            <w:tcW w:w="3221"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64ABC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ОБЩЕЕ КОЛИЧЕСТВО ЧАСОВ ПО ПРОГРАММЕ</w:t>
            </w:r>
          </w:p>
        </w:tc>
        <w:tc>
          <w:tcPr>
            <w:tcW w:w="10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436C4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68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526AF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 </w:t>
            </w:r>
          </w:p>
        </w:tc>
        <w:tc>
          <w:tcPr>
            <w:tcW w:w="11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65CAE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15 </w:t>
            </w:r>
          </w:p>
        </w:tc>
        <w:tc>
          <w:tcPr>
            <w:tcW w:w="453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857932">
            <w:pPr>
              <w:spacing w:before="0" w:after="200" w:line="276" w:lineRule="auto"/>
              <w:ind w:left="0" w:right="0" w:firstLine="0"/>
              <w:jc w:val="left"/>
              <w:rPr>
                <w:rFonts w:ascii="Calibri" w:hAnsi="Calibri" w:eastAsia="Calibri" w:cs="Calibri"/>
                <w:color w:val="auto"/>
                <w:spacing w:val="0"/>
                <w:position w:val="0"/>
                <w:sz w:val="22"/>
                <w:shd w:val="clear" w:fill="auto"/>
              </w:rPr>
            </w:pPr>
          </w:p>
        </w:tc>
      </w:tr>
    </w:tbl>
    <w:p w14:paraId="2C69EB24">
      <w:pPr>
        <w:spacing w:before="0" w:after="200" w:line="276" w:lineRule="auto"/>
        <w:ind w:left="0" w:right="0" w:firstLine="0"/>
        <w:jc w:val="left"/>
        <w:rPr>
          <w:rFonts w:ascii="Calibri" w:hAnsi="Calibri" w:eastAsia="Calibri" w:cs="Calibri"/>
          <w:color w:val="auto"/>
          <w:spacing w:val="0"/>
          <w:position w:val="0"/>
          <w:sz w:val="22"/>
          <w:shd w:val="clear" w:fill="auto"/>
        </w:rPr>
      </w:pPr>
    </w:p>
    <w:p w14:paraId="7DCCD7C7">
      <w:pPr>
        <w:spacing w:before="0" w:after="200" w:line="276" w:lineRule="auto"/>
        <w:ind w:left="0" w:right="0" w:firstLine="0"/>
        <w:jc w:val="left"/>
        <w:rPr>
          <w:rFonts w:ascii="Calibri" w:hAnsi="Calibri" w:eastAsia="Calibri" w:cs="Calibri"/>
          <w:color w:val="auto"/>
          <w:spacing w:val="0"/>
          <w:position w:val="0"/>
          <w:sz w:val="22"/>
          <w:shd w:val="clear" w:fill="auto"/>
        </w:rPr>
      </w:pPr>
    </w:p>
    <w:p w14:paraId="25D03223">
      <w:pPr>
        <w:spacing w:before="0" w:after="200" w:line="276" w:lineRule="auto"/>
        <w:ind w:left="0" w:right="0" w:firstLine="0"/>
        <w:jc w:val="left"/>
        <w:rPr>
          <w:rFonts w:ascii="Calibri" w:hAnsi="Calibri" w:eastAsia="Calibri" w:cs="Calibri"/>
          <w:color w:val="auto"/>
          <w:spacing w:val="0"/>
          <w:position w:val="0"/>
          <w:sz w:val="22"/>
          <w:shd w:val="clear" w:fill="auto"/>
        </w:rPr>
      </w:pPr>
    </w:p>
    <w:p w14:paraId="187A1B25">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AA8E45B">
      <w:pPr>
        <w:spacing w:before="0" w:after="200" w:line="276" w:lineRule="auto"/>
        <w:ind w:left="0" w:right="0" w:firstLine="0"/>
        <w:jc w:val="left"/>
        <w:rPr>
          <w:rFonts w:ascii="Calibri" w:hAnsi="Calibri" w:eastAsia="Calibri" w:cs="Calibri"/>
          <w:color w:val="auto"/>
          <w:spacing w:val="0"/>
          <w:position w:val="0"/>
          <w:sz w:val="22"/>
          <w:shd w:val="clear" w:fill="auto"/>
        </w:rPr>
      </w:pPr>
    </w:p>
    <w:p w14:paraId="73099B0D">
      <w:pPr>
        <w:spacing w:before="0" w:after="200" w:line="276" w:lineRule="auto"/>
        <w:ind w:left="0" w:right="0" w:firstLine="0"/>
        <w:jc w:val="left"/>
        <w:rPr>
          <w:rFonts w:ascii="Calibri" w:hAnsi="Calibri" w:eastAsia="Calibri" w:cs="Calibri"/>
          <w:color w:val="auto"/>
          <w:spacing w:val="0"/>
          <w:position w:val="0"/>
          <w:sz w:val="22"/>
          <w:shd w:val="clear" w:fill="auto"/>
        </w:rPr>
      </w:pPr>
    </w:p>
    <w:p w14:paraId="2F1AF4B6">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16183BD">
      <w:pPr>
        <w:spacing w:before="0" w:after="200" w:line="276" w:lineRule="auto"/>
        <w:ind w:left="0" w:right="0" w:firstLine="0"/>
        <w:jc w:val="left"/>
        <w:rPr>
          <w:rFonts w:ascii="Calibri" w:hAnsi="Calibri" w:eastAsia="Calibri" w:cs="Calibri"/>
          <w:color w:val="auto"/>
          <w:spacing w:val="0"/>
          <w:position w:val="0"/>
          <w:sz w:val="22"/>
          <w:shd w:val="clear" w:fill="auto"/>
        </w:rPr>
      </w:pPr>
    </w:p>
    <w:p w14:paraId="78070162">
      <w:pPr>
        <w:spacing w:before="0" w:after="200" w:line="276" w:lineRule="auto"/>
        <w:ind w:left="0" w:right="0" w:firstLine="0"/>
        <w:jc w:val="left"/>
        <w:rPr>
          <w:rFonts w:ascii="Calibri" w:hAnsi="Calibri" w:eastAsia="Calibri" w:cs="Calibri"/>
          <w:color w:val="auto"/>
          <w:spacing w:val="0"/>
          <w:position w:val="0"/>
          <w:sz w:val="22"/>
          <w:shd w:val="clear" w:fill="auto"/>
        </w:rPr>
      </w:pPr>
    </w:p>
    <w:p w14:paraId="14EEA925">
      <w:pPr>
        <w:spacing w:before="0" w:after="200" w:line="276" w:lineRule="auto"/>
        <w:ind w:left="0" w:right="0" w:firstLine="0"/>
        <w:jc w:val="left"/>
        <w:rPr>
          <w:rFonts w:ascii="Calibri" w:hAnsi="Calibri" w:eastAsia="Calibri" w:cs="Calibri"/>
          <w:color w:val="auto"/>
          <w:spacing w:val="0"/>
          <w:position w:val="0"/>
          <w:sz w:val="22"/>
          <w:shd w:val="clear" w:fill="auto"/>
        </w:rPr>
      </w:pPr>
    </w:p>
    <w:p w14:paraId="1719BF9A">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90B0BFD">
      <w:pPr>
        <w:spacing w:before="0" w:after="200" w:line="276" w:lineRule="auto"/>
        <w:ind w:left="0" w:right="0" w:firstLine="0"/>
        <w:jc w:val="left"/>
        <w:rPr>
          <w:rFonts w:ascii="Calibri" w:hAnsi="Calibri" w:eastAsia="Calibri" w:cs="Calibri"/>
          <w:color w:val="auto"/>
          <w:spacing w:val="0"/>
          <w:position w:val="0"/>
          <w:sz w:val="22"/>
          <w:shd w:val="clear" w:fill="auto"/>
        </w:rPr>
      </w:pPr>
    </w:p>
    <w:p w14:paraId="6A10131E">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C2F451A">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3E8D312">
      <w:pPr>
        <w:spacing w:before="0" w:after="200" w:line="276" w:lineRule="auto"/>
        <w:ind w:left="0" w:right="0" w:firstLine="0"/>
        <w:jc w:val="left"/>
        <w:rPr>
          <w:rFonts w:ascii="Calibri" w:hAnsi="Calibri" w:eastAsia="Calibri" w:cs="Calibri"/>
          <w:color w:val="auto"/>
          <w:spacing w:val="0"/>
          <w:position w:val="0"/>
          <w:sz w:val="22"/>
          <w:shd w:val="clear" w:fill="auto"/>
        </w:rPr>
      </w:pPr>
    </w:p>
    <w:p w14:paraId="54C61CA0">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CB78D2A">
      <w:pPr>
        <w:spacing w:before="0" w:after="0" w:line="276" w:lineRule="auto"/>
        <w:ind w:left="120" w:right="0" w:firstLine="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ПОУРОЧНОЕ ПЛАНИРОВАНИЕ 5 КЛАСС </w:t>
      </w:r>
    </w:p>
    <w:tbl>
      <w:tblPr>
        <w:tblStyle w:val="3"/>
        <w:tblW w:w="10858" w:type="dxa"/>
        <w:tblInd w:w="0" w:type="dxa"/>
        <w:tblLayout w:type="fixed"/>
        <w:tblCellMar>
          <w:top w:w="0" w:type="dxa"/>
          <w:left w:w="10" w:type="dxa"/>
          <w:bottom w:w="0" w:type="dxa"/>
          <w:right w:w="10" w:type="dxa"/>
        </w:tblCellMar>
      </w:tblPr>
      <w:tblGrid>
        <w:gridCol w:w="717"/>
        <w:gridCol w:w="5941"/>
        <w:gridCol w:w="988"/>
        <w:gridCol w:w="1150"/>
        <w:gridCol w:w="1212"/>
        <w:gridCol w:w="850"/>
      </w:tblGrid>
      <w:tr w14:paraId="3AB741E8">
        <w:tblPrEx>
          <w:tblCellMar>
            <w:top w:w="0" w:type="dxa"/>
            <w:left w:w="10" w:type="dxa"/>
            <w:bottom w:w="0" w:type="dxa"/>
            <w:right w:w="10" w:type="dxa"/>
          </w:tblCellMar>
        </w:tblPrEx>
        <w:trPr>
          <w:trHeight w:val="0" w:hRule="atLeast"/>
        </w:trPr>
        <w:tc>
          <w:tcPr>
            <w:tcW w:w="717"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0D44F0">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Segoe UI Symbol" w:hAnsi="Segoe UI Symbol" w:eastAsia="Segoe UI Symbol" w:cs="Segoe UI Symbol"/>
                <w:b/>
                <w:color w:val="000000"/>
                <w:spacing w:val="0"/>
                <w:position w:val="0"/>
                <w:sz w:val="24"/>
                <w:shd w:val="clear" w:fill="auto"/>
              </w:rPr>
              <w:t>№</w:t>
            </w:r>
            <w:r>
              <w:rPr>
                <w:rFonts w:ascii="Times New Roman" w:hAnsi="Times New Roman" w:eastAsia="Times New Roman" w:cs="Times New Roman"/>
                <w:b/>
                <w:color w:val="000000"/>
                <w:spacing w:val="0"/>
                <w:position w:val="0"/>
                <w:sz w:val="24"/>
                <w:shd w:val="clear" w:fill="auto"/>
              </w:rPr>
              <w:t xml:space="preserve"> п/п </w:t>
            </w:r>
          </w:p>
          <w:p w14:paraId="463C35E1">
            <w:pPr>
              <w:spacing w:before="0" w:after="0" w:line="276" w:lineRule="auto"/>
              <w:ind w:left="135" w:right="0" w:firstLine="0"/>
              <w:jc w:val="left"/>
              <w:rPr>
                <w:spacing w:val="0"/>
                <w:position w:val="0"/>
                <w:shd w:val="clear" w:fill="auto"/>
              </w:rPr>
            </w:pPr>
          </w:p>
        </w:tc>
        <w:tc>
          <w:tcPr>
            <w:tcW w:w="5941"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280688">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Тема урока </w:t>
            </w:r>
          </w:p>
          <w:p w14:paraId="7C095912">
            <w:pPr>
              <w:spacing w:before="0" w:after="0" w:line="276" w:lineRule="auto"/>
              <w:ind w:left="135" w:right="0" w:firstLine="0"/>
              <w:jc w:val="left"/>
              <w:rPr>
                <w:spacing w:val="0"/>
                <w:position w:val="0"/>
                <w:shd w:val="clear" w:fill="auto"/>
              </w:rPr>
            </w:pPr>
          </w:p>
        </w:tc>
        <w:tc>
          <w:tcPr>
            <w:tcW w:w="3350" w:type="dxa"/>
            <w:gridSpan w:val="3"/>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4D2306">
            <w:pPr>
              <w:spacing w:before="0" w:after="0" w:line="276" w:lineRule="auto"/>
              <w:ind w:left="0"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Количество часов</w:t>
            </w:r>
          </w:p>
        </w:tc>
        <w:tc>
          <w:tcPr>
            <w:tcW w:w="850"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E11F61">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Дата изучения </w:t>
            </w:r>
          </w:p>
          <w:p w14:paraId="7DCAD969">
            <w:pPr>
              <w:spacing w:before="0" w:after="0" w:line="276" w:lineRule="auto"/>
              <w:ind w:left="135" w:right="0" w:firstLine="0"/>
              <w:jc w:val="left"/>
              <w:rPr>
                <w:spacing w:val="0"/>
                <w:position w:val="0"/>
                <w:shd w:val="clear" w:fill="auto"/>
              </w:rPr>
            </w:pPr>
          </w:p>
        </w:tc>
      </w:tr>
      <w:tr w14:paraId="5EEE51D1">
        <w:tblPrEx>
          <w:tblCellMar>
            <w:top w:w="0" w:type="dxa"/>
            <w:left w:w="10" w:type="dxa"/>
            <w:bottom w:w="0" w:type="dxa"/>
            <w:right w:w="10" w:type="dxa"/>
          </w:tblCellMar>
        </w:tblPrEx>
        <w:trPr>
          <w:trHeight w:val="0" w:hRule="atLeast"/>
        </w:trPr>
        <w:tc>
          <w:tcPr>
            <w:tcW w:w="717"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64E691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5941"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05798B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07BA31">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Всего </w:t>
            </w:r>
          </w:p>
          <w:p w14:paraId="0EADA136">
            <w:pPr>
              <w:spacing w:before="0" w:after="0" w:line="276" w:lineRule="auto"/>
              <w:ind w:left="135" w:right="0" w:firstLine="0"/>
              <w:jc w:val="left"/>
              <w:rPr>
                <w:spacing w:val="0"/>
                <w:position w:val="0"/>
                <w:shd w:val="clear" w:fill="auto"/>
              </w:rPr>
            </w:pP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C1C7EF">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Контрольные работы </w:t>
            </w:r>
          </w:p>
          <w:p w14:paraId="4F8C7448">
            <w:pPr>
              <w:spacing w:before="0" w:after="0" w:line="276" w:lineRule="auto"/>
              <w:ind w:left="135" w:right="0" w:firstLine="0"/>
              <w:jc w:val="left"/>
              <w:rPr>
                <w:spacing w:val="0"/>
                <w:position w:val="0"/>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D02E1A">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Практические работы </w:t>
            </w:r>
          </w:p>
          <w:p w14:paraId="57728985">
            <w:pPr>
              <w:spacing w:before="0" w:after="0" w:line="276" w:lineRule="auto"/>
              <w:ind w:left="135" w:right="0" w:firstLine="0"/>
              <w:jc w:val="left"/>
              <w:rPr>
                <w:spacing w:val="0"/>
                <w:position w:val="0"/>
                <w:shd w:val="clear" w:fill="auto"/>
              </w:rPr>
            </w:pPr>
          </w:p>
        </w:tc>
        <w:tc>
          <w:tcPr>
            <w:tcW w:w="85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DD185ED">
            <w:pPr>
              <w:spacing w:before="0" w:after="200" w:line="276" w:lineRule="auto"/>
              <w:ind w:left="0" w:right="0" w:firstLine="0"/>
              <w:jc w:val="left"/>
              <w:rPr>
                <w:spacing w:val="0"/>
                <w:position w:val="0"/>
                <w:shd w:val="clear" w:fill="auto"/>
              </w:rPr>
            </w:pPr>
          </w:p>
        </w:tc>
      </w:tr>
      <w:tr w14:paraId="46145433">
        <w:tblPrEx>
          <w:tblCellMar>
            <w:top w:w="0" w:type="dxa"/>
            <w:left w:w="10" w:type="dxa"/>
            <w:bottom w:w="0" w:type="dxa"/>
            <w:right w:w="10" w:type="dxa"/>
          </w:tblCellMar>
        </w:tblPrEx>
        <w:trPr>
          <w:trHeight w:val="0" w:hRule="atLeast"/>
        </w:trPr>
        <w:tc>
          <w:tcPr>
            <w:tcW w:w="10858"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6E5948">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БИОЛОГИЯ</w:t>
            </w:r>
            <w:r>
              <w:rPr>
                <w:rFonts w:hint="default" w:ascii="Calibri" w:hAnsi="Calibri" w:eastAsia="Calibri" w:cs="Calibri"/>
                <w:b/>
                <w:bCs/>
                <w:color w:val="auto"/>
                <w:spacing w:val="0"/>
                <w:position w:val="0"/>
                <w:sz w:val="22"/>
                <w:shd w:val="clear" w:fill="auto"/>
                <w:lang w:val="ru-RU"/>
              </w:rPr>
              <w:t>-НАУКА О ЖИВОЙ ПРИРОДЕ (4 ч)</w:t>
            </w:r>
          </w:p>
        </w:tc>
      </w:tr>
      <w:tr w14:paraId="38A4FC52">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D105A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3F62DB">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Понятие о жизни. Живая и неживая природа — единое целое</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A499D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566EC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197F9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BE3DA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6AC131D">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51B12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5F83CF">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Биология — система наук о живой природе. Связь биологии с другими науками</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2782F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AA50B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6EFE1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E2584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67983CB">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1407B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3EEF9A">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Кабинет биологии. Правила поведения и работы в кабинете с</w:t>
            </w:r>
            <w:r>
              <w:rPr>
                <w:rFonts w:hint="default" w:ascii="Times New Roman" w:hAnsi="Times New Roman" w:eastAsia="Times New Roman"/>
                <w:color w:val="000000"/>
                <w:spacing w:val="0"/>
                <w:position w:val="0"/>
                <w:sz w:val="24"/>
                <w:shd w:val="clear" w:fill="auto"/>
                <w:lang w:val="ru-RU"/>
              </w:rPr>
              <w:t xml:space="preserve"> </w:t>
            </w:r>
            <w:r>
              <w:rPr>
                <w:rFonts w:hint="default" w:ascii="Times New Roman" w:hAnsi="Times New Roman" w:eastAsia="Times New Roman"/>
                <w:color w:val="000000"/>
                <w:spacing w:val="0"/>
                <w:position w:val="0"/>
                <w:sz w:val="24"/>
                <w:shd w:val="clear" w:fill="auto"/>
              </w:rPr>
              <w:t>биологическими приборами и инструментами</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4493A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F6659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9730A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18382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CE30E54">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29B37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11F9A3">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Роль биологии в познании окружающего мира и практической деятельности современного человека. Источники информации в биологических науках</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C1D85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44024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468D6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2048A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36D337B">
        <w:tblPrEx>
          <w:tblCellMar>
            <w:top w:w="0" w:type="dxa"/>
            <w:left w:w="10" w:type="dxa"/>
            <w:bottom w:w="0" w:type="dxa"/>
            <w:right w:w="10" w:type="dxa"/>
          </w:tblCellMar>
        </w:tblPrEx>
        <w:trPr>
          <w:trHeight w:val="0" w:hRule="atLeast"/>
        </w:trPr>
        <w:tc>
          <w:tcPr>
            <w:tcW w:w="10858"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716994">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МЕТОДЫ</w:t>
            </w:r>
            <w:r>
              <w:rPr>
                <w:rFonts w:hint="default" w:ascii="Calibri" w:hAnsi="Calibri" w:eastAsia="Calibri" w:cs="Calibri"/>
                <w:b/>
                <w:bCs/>
                <w:color w:val="auto"/>
                <w:spacing w:val="0"/>
                <w:position w:val="0"/>
                <w:sz w:val="22"/>
                <w:shd w:val="clear" w:fill="auto"/>
                <w:lang w:val="ru-RU"/>
              </w:rPr>
              <w:t xml:space="preserve"> ИЗУЧЕНИЯ ЖИВОЙ ПРИРОДЫ (4)</w:t>
            </w:r>
          </w:p>
        </w:tc>
      </w:tr>
      <w:tr w14:paraId="44848C24">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7DF18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E8999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Научные методы изучения живой природы</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67566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9626C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F18D5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33141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07B747F">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30562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C874F8">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Методы описания и измерения в биологии</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3693B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AB7AE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12124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35C9F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FAB9F86">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8103F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19D214">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Устройство увеличительных приборов и правила работы с ними</w:t>
            </w:r>
            <w:r>
              <w:rPr>
                <w:rFonts w:hint="default" w:ascii="Times New Roman" w:hAnsi="Times New Roman" w:eastAsia="Times New Roman"/>
                <w:color w:val="000000"/>
                <w:spacing w:val="0"/>
                <w:position w:val="0"/>
                <w:sz w:val="24"/>
                <w:shd w:val="clear" w:fill="auto"/>
                <w:lang w:val="ru-RU"/>
              </w:rPr>
              <w:t xml:space="preserve">. </w:t>
            </w:r>
            <w:r>
              <w:rPr>
                <w:rFonts w:ascii="Times New Roman" w:hAnsi="Times New Roman" w:eastAsia="Times New Roman" w:cs="Times New Roman"/>
                <w:color w:val="000000"/>
                <w:spacing w:val="0"/>
                <w:position w:val="0"/>
                <w:sz w:val="24"/>
                <w:shd w:val="clear" w:fill="auto"/>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BF900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7A997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D01F9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0C977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4034ABB">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B85B7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8</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775F33">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Наблюдение и эксперимент как ведущие методы биологии</w:t>
            </w:r>
            <w:r>
              <w:rPr>
                <w:rFonts w:ascii="Times New Roman" w:hAnsi="Times New Roman" w:eastAsia="Times New Roman" w:cs="Times New Roman"/>
                <w:color w:val="000000"/>
                <w:spacing w:val="0"/>
                <w:position w:val="0"/>
                <w:sz w:val="24"/>
                <w:shd w:val="clear" w:fill="auto"/>
              </w:rPr>
              <w:t>.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941C9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EA690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86B9B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412F1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07E2255">
        <w:tblPrEx>
          <w:tblCellMar>
            <w:top w:w="0" w:type="dxa"/>
            <w:left w:w="10" w:type="dxa"/>
            <w:bottom w:w="0" w:type="dxa"/>
            <w:right w:w="10" w:type="dxa"/>
          </w:tblCellMar>
        </w:tblPrEx>
        <w:trPr>
          <w:trHeight w:val="0" w:hRule="atLeast"/>
        </w:trPr>
        <w:tc>
          <w:tcPr>
            <w:tcW w:w="10858"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0AA7B5">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ОРГАНИЗМЫ</w:t>
            </w:r>
            <w:r>
              <w:rPr>
                <w:rFonts w:hint="default" w:ascii="Calibri" w:hAnsi="Calibri" w:eastAsia="Calibri" w:cs="Calibri"/>
                <w:b/>
                <w:bCs/>
                <w:color w:val="auto"/>
                <w:spacing w:val="0"/>
                <w:position w:val="0"/>
                <w:sz w:val="22"/>
                <w:shd w:val="clear" w:fill="auto"/>
                <w:lang w:val="ru-RU"/>
              </w:rPr>
              <w:t>-ТЕЛА ЖИВОЙ ПРИРОДЫ  (10 ч)</w:t>
            </w:r>
          </w:p>
        </w:tc>
      </w:tr>
      <w:tr w14:paraId="2EFFB093">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F2E41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9</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BAF9D9">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Понятие об организме. Доядерные и ядерные организмы</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C6D59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A7E29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F80E3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1CC05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A70F9E0">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DACDF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10</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0434E1">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Клетка — наименьшая единица живого. Цитология  — наука о клетке</w:t>
            </w:r>
            <w:r>
              <w:rPr>
                <w:rFonts w:hint="default" w:ascii="Times New Roman" w:hAnsi="Times New Roman" w:eastAsia="Times New Roman"/>
                <w:color w:val="000000"/>
                <w:spacing w:val="0"/>
                <w:position w:val="0"/>
                <w:sz w:val="24"/>
                <w:shd w:val="clear" w:fill="auto"/>
                <w:lang w:val="ru-RU"/>
              </w:rPr>
              <w:t xml:space="preserve">. </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DD4F6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D3677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75352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D5D4B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4CF1BE5">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9E055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16FE58">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Увеличительные приборы для исследований</w:t>
            </w:r>
            <w:r>
              <w:rPr>
                <w:rFonts w:hint="default" w:ascii="Times New Roman" w:hAnsi="Times New Roman" w:eastAsia="Times New Roman"/>
                <w:color w:val="000000"/>
                <w:spacing w:val="0"/>
                <w:position w:val="0"/>
                <w:sz w:val="24"/>
                <w:shd w:val="clear" w:fill="auto"/>
                <w:lang w:val="ru-RU"/>
              </w:rPr>
              <w:t>.</w:t>
            </w:r>
            <w:r>
              <w:rPr>
                <w:rFonts w:ascii="Times New Roman" w:hAnsi="Times New Roman" w:eastAsia="Times New Roman" w:cs="Times New Roman"/>
                <w:color w:val="000000"/>
                <w:spacing w:val="0"/>
                <w:position w:val="0"/>
                <w:sz w:val="24"/>
                <w:shd w:val="clear" w:fill="auto"/>
              </w:rPr>
              <w:t xml:space="preserve">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CF0B6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295A8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E2E64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395CD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CD12F20">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D58A8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DBD64E">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Одноклеточные и многоклеточные организмы. Клетки, ткани, органы, системы органов</w:t>
            </w:r>
            <w:r>
              <w:rPr>
                <w:rFonts w:hint="default" w:ascii="Times New Roman" w:hAnsi="Times New Roman" w:eastAsia="Times New Roman"/>
                <w:color w:val="000000"/>
                <w:spacing w:val="0"/>
                <w:position w:val="0"/>
                <w:sz w:val="24"/>
                <w:shd w:val="clear" w:fill="auto"/>
                <w:lang w:val="ru-RU"/>
              </w:rPr>
              <w:t xml:space="preserve">. </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1DA13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025C6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2C35A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81B6D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5DED33C">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2CABF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A2BB76">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Свойства организмов: питание, дыхание, выделение, движение</w:t>
            </w:r>
            <w:r>
              <w:rPr>
                <w:rFonts w:hint="default" w:ascii="Times New Roman" w:hAnsi="Times New Roman" w:eastAsia="Times New Roman"/>
                <w:color w:val="000000"/>
                <w:spacing w:val="0"/>
                <w:position w:val="0"/>
                <w:sz w:val="24"/>
                <w:shd w:val="clear" w:fill="auto"/>
                <w:lang w:val="ru-RU"/>
              </w:rPr>
              <w:t>.</w:t>
            </w:r>
            <w:r>
              <w:rPr>
                <w:rFonts w:ascii="Times New Roman" w:hAnsi="Times New Roman" w:eastAsia="Times New Roman" w:cs="Times New Roman"/>
                <w:color w:val="000000"/>
                <w:spacing w:val="0"/>
                <w:position w:val="0"/>
                <w:sz w:val="24"/>
                <w:shd w:val="clear" w:fill="auto"/>
              </w:rPr>
              <w:t>Лабораторная работа «Наблюдение за потреблением воды растением»</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7FDBA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9E828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CB12C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4ADD2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8958938">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95C67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BDF276">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Свойства организмов: размножение, рост, развитие, раздражимость, приспособленность</w:t>
            </w:r>
            <w:r>
              <w:rPr>
                <w:rFonts w:hint="default" w:ascii="Times New Roman" w:hAnsi="Times New Roman" w:eastAsia="Times New Roman"/>
                <w:color w:val="000000"/>
                <w:spacing w:val="0"/>
                <w:position w:val="0"/>
                <w:sz w:val="24"/>
                <w:shd w:val="clear" w:fill="auto"/>
                <w:lang w:val="ru-RU"/>
              </w:rPr>
              <w:t xml:space="preserve">. </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F1117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062EF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7ECA6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44B7C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A34006E">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C0912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B02952">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Особенности строения и процессов жизнедеятельности у растений, животных, бактерий и грибов</w:t>
            </w:r>
            <w:r>
              <w:rPr>
                <w:rFonts w:hint="default" w:ascii="Times New Roman" w:hAnsi="Times New Roman" w:eastAsia="Times New Roman"/>
                <w:color w:val="000000"/>
                <w:spacing w:val="0"/>
                <w:position w:val="0"/>
                <w:sz w:val="24"/>
                <w:shd w:val="clear" w:fill="auto"/>
                <w:lang w:val="ru-RU"/>
              </w:rPr>
              <w:t xml:space="preserve">. </w:t>
            </w:r>
            <w:r>
              <w:rPr>
                <w:rFonts w:ascii="Times New Roman" w:hAnsi="Times New Roman" w:eastAsia="Times New Roman" w:cs="Times New Roman"/>
                <w:color w:val="000000"/>
                <w:spacing w:val="0"/>
                <w:position w:val="0"/>
                <w:sz w:val="24"/>
                <w:shd w:val="clear" w:fill="auto"/>
              </w:rPr>
              <w:t>Многообразие и значение растений</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43D45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FFBF5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97B06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E2C68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06D19E4">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18DF7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CC1D5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Разнообразие организмов и их классификация. Практическая работа «Ознакомление с принципами систематики организмов»</w:t>
            </w:r>
            <w:r>
              <w:rPr>
                <w:rFonts w:hint="default" w:ascii="Times New Roman" w:hAnsi="Times New Roman" w:eastAsia="Times New Roman" w:cs="Times New Roman"/>
                <w:color w:val="000000"/>
                <w:spacing w:val="0"/>
                <w:position w:val="0"/>
                <w:sz w:val="24"/>
                <w:shd w:val="clear" w:fill="auto"/>
                <w:lang w:val="ru-RU"/>
              </w:rPr>
              <w:t xml:space="preserve">. </w:t>
            </w:r>
            <w:r>
              <w:rPr>
                <w:rFonts w:ascii="Times New Roman" w:hAnsi="Times New Roman" w:eastAsia="Times New Roman" w:cs="Times New Roman"/>
                <w:color w:val="000000"/>
                <w:spacing w:val="0"/>
                <w:position w:val="0"/>
                <w:sz w:val="24"/>
                <w:shd w:val="clear" w:fill="auto"/>
              </w:rPr>
              <w:t>Многообразие и значение животных</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611C9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E5778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FC4C2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36B44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28C6D5E">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2158C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5941" w:type="dxa"/>
            <w:tcBorders>
              <w:top w:val="single" w:color="000000" w:sz="0" w:space="0"/>
              <w:left w:val="single" w:color="000000" w:sz="0" w:space="0"/>
              <w:bottom w:val="single" w:color="000000" w:sz="0" w:space="0"/>
              <w:right w:val="single" w:color="000000" w:sz="0" w:space="0"/>
            </w:tcBorders>
            <w:shd w:val="clear" w:color="auto" w:fill="auto"/>
            <w:tcMar>
              <w:left w:w="50" w:type="dxa"/>
              <w:right w:w="50" w:type="dxa"/>
            </w:tcMar>
            <w:vAlign w:val="bottom"/>
          </w:tcPr>
          <w:p w14:paraId="3E0B7113">
            <w:pPr>
              <w:keepNext w:val="0"/>
              <w:keepLines w:val="0"/>
              <w:widowControl/>
              <w:suppressLineNumbers w:val="0"/>
              <w:jc w:val="left"/>
              <w:textAlignment w:val="bottom"/>
              <w:rPr>
                <w:rFonts w:ascii="Calibri" w:hAnsi="Calibri" w:cs="Calibri"/>
                <w:i w:val="0"/>
                <w:iCs w:val="0"/>
                <w:color w:val="000000"/>
                <w:u w:val="none"/>
              </w:rPr>
            </w:pPr>
            <w:r>
              <w:rPr>
                <w:rFonts w:hint="default" w:ascii="Times New Roman" w:hAnsi="Times New Roman" w:eastAsia="Times New Roman" w:cs="Times New Roman"/>
                <w:color w:val="000000"/>
                <w:spacing w:val="0"/>
                <w:position w:val="0"/>
                <w:sz w:val="24"/>
                <w:szCs w:val="22"/>
                <w:shd w:val="clear" w:fill="auto"/>
                <w:lang w:val="en-US" w:eastAsia="zh-CN"/>
              </w:rPr>
              <w:t>Разнообразие организмов и их классификация</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0F145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F134A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F1CE7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B4C3A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24C7092">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737FA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6C388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Бактерии и вирусы как форма жизни</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82E38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A1849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6C98E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38E53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8689A36">
        <w:tblPrEx>
          <w:tblCellMar>
            <w:top w:w="0" w:type="dxa"/>
            <w:left w:w="10" w:type="dxa"/>
            <w:bottom w:w="0" w:type="dxa"/>
            <w:right w:w="10" w:type="dxa"/>
          </w:tblCellMar>
        </w:tblPrEx>
        <w:trPr>
          <w:trHeight w:val="0" w:hRule="atLeast"/>
        </w:trPr>
        <w:tc>
          <w:tcPr>
            <w:tcW w:w="10858"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5BB345">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ОРГАНИЗМЫ</w:t>
            </w:r>
            <w:r>
              <w:rPr>
                <w:rFonts w:hint="default" w:ascii="Calibri" w:hAnsi="Calibri" w:eastAsia="Calibri" w:cs="Calibri"/>
                <w:b/>
                <w:bCs/>
                <w:color w:val="auto"/>
                <w:spacing w:val="0"/>
                <w:position w:val="0"/>
                <w:sz w:val="22"/>
                <w:shd w:val="clear" w:fill="auto"/>
                <w:lang w:val="ru-RU"/>
              </w:rPr>
              <w:t xml:space="preserve"> И СРЕДА ОБИТАНИЯ (6 ч)</w:t>
            </w:r>
          </w:p>
        </w:tc>
      </w:tr>
      <w:tr w14:paraId="22E766F6">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92F11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5483F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Среды обитания организмов</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1B791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64E8C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E8A24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CAFAC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0F92949">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841A6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20</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12504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Водная среда обитания организмов</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935BF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CA263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4ED59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AD5E4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5CDD4FF">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CC1C2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88279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Наземно-воздушная среда обитания организмов</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864D5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E780C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FCE33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66378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DE51CF7">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ACDB7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22</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CA4F0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3E407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AA8FD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D4F64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C49C7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CEF6F0F">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BFDAA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23</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67C91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Организмы как среда обитания</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0F2AD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D86D9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C640F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BD8B5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7EF3B67">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44A27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24</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4D94BE">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Сезонные изменения в жизни организмов</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D2D23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E3199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154EE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84F1F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A976D68">
        <w:tblPrEx>
          <w:tblCellMar>
            <w:top w:w="0" w:type="dxa"/>
            <w:left w:w="10" w:type="dxa"/>
            <w:bottom w:w="0" w:type="dxa"/>
            <w:right w:w="10" w:type="dxa"/>
          </w:tblCellMar>
        </w:tblPrEx>
        <w:trPr>
          <w:trHeight w:val="0" w:hRule="atLeast"/>
        </w:trPr>
        <w:tc>
          <w:tcPr>
            <w:tcW w:w="10858"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ECFA2C">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Calibri" w:hAnsi="Calibri" w:eastAsia="Calibri" w:cs="Calibri"/>
                <w:b/>
                <w:bCs/>
                <w:color w:val="auto"/>
                <w:spacing w:val="0"/>
                <w:position w:val="0"/>
                <w:sz w:val="22"/>
                <w:shd w:val="clear" w:fill="auto"/>
                <w:lang w:val="ru-RU"/>
              </w:rPr>
              <w:t>ПРИРОДНЫЕ</w:t>
            </w:r>
            <w:r>
              <w:rPr>
                <w:rFonts w:hint="default" w:ascii="Calibri" w:hAnsi="Calibri" w:eastAsia="Calibri" w:cs="Calibri"/>
                <w:b/>
                <w:bCs/>
                <w:color w:val="auto"/>
                <w:spacing w:val="0"/>
                <w:position w:val="0"/>
                <w:sz w:val="22"/>
                <w:shd w:val="clear" w:fill="auto"/>
                <w:lang w:val="ru-RU"/>
              </w:rPr>
              <w:t xml:space="preserve"> СООБЩЕСТВА (6 ч)</w:t>
            </w:r>
          </w:p>
        </w:tc>
      </w:tr>
      <w:tr w14:paraId="346F916B">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2BF05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25</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EFEE9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Понятие о природном сообществе. </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A2C81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8ABFA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3DF8F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2F4BCF">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A8B1230">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3A1BC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26</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599E9E">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Взаимосвязи организмов в природных сообществах</w:t>
            </w:r>
            <w:r>
              <w:rPr>
                <w:rFonts w:hint="default" w:ascii="Times New Roman" w:hAnsi="Times New Roman" w:eastAsia="Times New Roman"/>
                <w:color w:val="000000"/>
                <w:spacing w:val="0"/>
                <w:position w:val="0"/>
                <w:sz w:val="24"/>
                <w:shd w:val="clear" w:fill="auto"/>
                <w:lang w:val="ru-RU"/>
              </w:rPr>
              <w:t xml:space="preserve">. </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14887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DF934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39E24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D3FC0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98B45DC">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AF33F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27</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6CB0CE">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Пищевые связи в природных сообществах</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549C9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8A22C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EFA40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0E758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F9D5BD6">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B7C96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28</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B87BB5">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 xml:space="preserve">Природные сообщества. </w:t>
            </w:r>
            <w:r>
              <w:rPr>
                <w:rFonts w:ascii="Times New Roman" w:hAnsi="Times New Roman" w:eastAsia="Times New Roman" w:cs="Times New Roman"/>
                <w:color w:val="000000"/>
                <w:spacing w:val="0"/>
                <w:position w:val="0"/>
                <w:sz w:val="24"/>
                <w:shd w:val="clear" w:fill="auto"/>
              </w:rPr>
              <w:t>Искусственные сообщества, их отличие от природных сообществ</w:t>
            </w:r>
            <w:r>
              <w:rPr>
                <w:rFonts w:hint="default" w:ascii="Times New Roman" w:hAnsi="Times New Roman" w:eastAsia="Times New Roman" w:cs="Times New Roman"/>
                <w:color w:val="000000"/>
                <w:spacing w:val="0"/>
                <w:position w:val="0"/>
                <w:sz w:val="24"/>
                <w:shd w:val="clear" w:fill="auto"/>
                <w:lang w:val="ru-RU"/>
              </w:rPr>
              <w:t>.</w:t>
            </w:r>
            <w:r>
              <w:rPr>
                <w:rFonts w:ascii="Times New Roman" w:hAnsi="Times New Roman" w:eastAsia="Times New Roman" w:cs="Times New Roman"/>
                <w:color w:val="000000"/>
                <w:spacing w:val="0"/>
                <w:position w:val="0"/>
                <w:sz w:val="24"/>
                <w:shd w:val="clear" w:fill="auto"/>
              </w:rPr>
              <w:t xml:space="preserve"> Лабораторная работа «Изучение искусственных сообществ и их обитателей (на примере аквариума и др.)»</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EB029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4BF5E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34996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4DAC4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7F18ACA">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83C67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29</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EDF11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Всероссийская проверочная работа</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A87AA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00376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E5CAD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CC37E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66CAE8D">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06E24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30</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34511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Резервный урок. Обобщение знаний по материалу, изученному в 5 классе / Всероссийская проверочная работа</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6EC40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2A4F2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47CDA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ACC43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54D0BE9">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5229D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31</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D69CE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Природные зоны Земли, их обитатели</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9E304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6248A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932E3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35465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EEAD966">
        <w:tblPrEx>
          <w:tblCellMar>
            <w:top w:w="0" w:type="dxa"/>
            <w:left w:w="10" w:type="dxa"/>
            <w:bottom w:w="0" w:type="dxa"/>
            <w:right w:w="10" w:type="dxa"/>
          </w:tblCellMar>
        </w:tblPrEx>
        <w:trPr>
          <w:trHeight w:val="0" w:hRule="atLeast"/>
        </w:trPr>
        <w:tc>
          <w:tcPr>
            <w:tcW w:w="10858"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282F0C">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ЖИВАЯ</w:t>
            </w:r>
            <w:r>
              <w:rPr>
                <w:rFonts w:hint="default" w:ascii="Calibri" w:hAnsi="Calibri" w:eastAsia="Calibri" w:cs="Calibri"/>
                <w:b/>
                <w:bCs/>
                <w:color w:val="auto"/>
                <w:spacing w:val="0"/>
                <w:position w:val="0"/>
                <w:sz w:val="22"/>
                <w:shd w:val="clear" w:fill="auto"/>
                <w:lang w:val="ru-RU"/>
              </w:rPr>
              <w:t xml:space="preserve"> ПРИРОДА И ЧЕЛОВЕК (3 ч)</w:t>
            </w:r>
          </w:p>
        </w:tc>
      </w:tr>
      <w:tr w14:paraId="5F75418B">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8DF50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32</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6F5CC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Влияние человека на живую природу</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965FD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BCFF4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D8EBB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93BC6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BE1608C">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1E250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33</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772F1F">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Глобальные экологические проблемы</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9B4D4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A1C33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D29A0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A09C0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8DB53BE">
        <w:tblPrEx>
          <w:tblCellMar>
            <w:top w:w="0" w:type="dxa"/>
            <w:left w:w="10" w:type="dxa"/>
            <w:bottom w:w="0" w:type="dxa"/>
            <w:right w:w="10" w:type="dxa"/>
          </w:tblCellMar>
        </w:tblPrEx>
        <w:trPr>
          <w:trHeight w:val="0" w:hRule="atLeast"/>
        </w:trPr>
        <w:tc>
          <w:tcPr>
            <w:tcW w:w="71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C9929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34</w:t>
            </w:r>
          </w:p>
        </w:tc>
        <w:tc>
          <w:tcPr>
            <w:tcW w:w="594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133D2A">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Охрана живой природы</w:t>
            </w:r>
            <w:r>
              <w:rPr>
                <w:rFonts w:hint="default" w:ascii="Times New Roman" w:hAnsi="Times New Roman" w:eastAsia="Times New Roman"/>
                <w:color w:val="000000"/>
                <w:spacing w:val="0"/>
                <w:position w:val="0"/>
                <w:sz w:val="24"/>
                <w:shd w:val="clear" w:fill="auto"/>
                <w:lang w:val="ru-RU"/>
              </w:rPr>
              <w:t xml:space="preserve">. </w:t>
            </w:r>
            <w:r>
              <w:rPr>
                <w:rFonts w:ascii="Times New Roman" w:hAnsi="Times New Roman" w:eastAsia="Times New Roman" w:cs="Times New Roman"/>
                <w:color w:val="000000"/>
                <w:spacing w:val="0"/>
                <w:position w:val="0"/>
                <w:sz w:val="24"/>
                <w:shd w:val="clear" w:fill="auto"/>
              </w:rPr>
              <w:t>Пути сохранения биологического разнообразия</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56B96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A60A2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15C6D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99156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86EC421">
        <w:tblPrEx>
          <w:tblCellMar>
            <w:top w:w="0" w:type="dxa"/>
            <w:left w:w="10" w:type="dxa"/>
            <w:bottom w:w="0" w:type="dxa"/>
            <w:right w:w="10" w:type="dxa"/>
          </w:tblCellMar>
        </w:tblPrEx>
        <w:trPr>
          <w:gridAfter w:val="1"/>
          <w:wAfter w:w="850" w:type="dxa"/>
          <w:trHeight w:val="0" w:hRule="atLeast"/>
        </w:trPr>
        <w:tc>
          <w:tcPr>
            <w:tcW w:w="6658"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841E36">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bCs/>
                <w:color w:val="000000"/>
                <w:spacing w:val="0"/>
                <w:position w:val="0"/>
                <w:sz w:val="24"/>
                <w:shd w:val="clear" w:fill="auto"/>
              </w:rPr>
              <w:t>ОБЩЕЕ КОЛИЧЕСТВО ЧАСОВ ПО ПРОГРАММЕ</w:t>
            </w:r>
          </w:p>
        </w:tc>
        <w:tc>
          <w:tcPr>
            <w:tcW w:w="9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E7230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34 </w:t>
            </w:r>
          </w:p>
        </w:tc>
        <w:tc>
          <w:tcPr>
            <w:tcW w:w="11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75282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21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840ED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 </w:t>
            </w:r>
          </w:p>
        </w:tc>
      </w:tr>
    </w:tbl>
    <w:p w14:paraId="7EDE757A">
      <w:pPr>
        <w:spacing w:before="0" w:after="200" w:line="276" w:lineRule="auto"/>
        <w:ind w:left="0" w:right="0" w:firstLine="0"/>
        <w:jc w:val="left"/>
        <w:rPr>
          <w:rFonts w:ascii="Calibri" w:hAnsi="Calibri" w:eastAsia="Calibri" w:cs="Calibri"/>
          <w:color w:val="auto"/>
          <w:spacing w:val="0"/>
          <w:position w:val="0"/>
          <w:sz w:val="22"/>
          <w:shd w:val="clear" w:fill="auto"/>
        </w:rPr>
      </w:pPr>
    </w:p>
    <w:p w14:paraId="7DB8D900">
      <w:pPr>
        <w:spacing w:before="0" w:after="200" w:line="276" w:lineRule="auto"/>
        <w:ind w:left="0" w:right="0" w:firstLine="0"/>
        <w:jc w:val="left"/>
        <w:rPr>
          <w:rFonts w:ascii="Calibri" w:hAnsi="Calibri" w:eastAsia="Calibri" w:cs="Calibri"/>
          <w:color w:val="auto"/>
          <w:spacing w:val="0"/>
          <w:position w:val="0"/>
          <w:sz w:val="22"/>
          <w:shd w:val="clear" w:fill="auto"/>
        </w:rPr>
      </w:pPr>
    </w:p>
    <w:p w14:paraId="45FACE46">
      <w:pPr>
        <w:spacing w:before="0" w:after="200" w:line="276" w:lineRule="auto"/>
        <w:ind w:left="0" w:right="0" w:firstLine="0"/>
        <w:jc w:val="left"/>
        <w:rPr>
          <w:rFonts w:ascii="Calibri" w:hAnsi="Calibri" w:eastAsia="Calibri" w:cs="Calibri"/>
          <w:color w:val="auto"/>
          <w:spacing w:val="0"/>
          <w:position w:val="0"/>
          <w:sz w:val="22"/>
          <w:shd w:val="clear" w:fill="auto"/>
        </w:rPr>
      </w:pPr>
    </w:p>
    <w:p w14:paraId="4DBE1D33">
      <w:pPr>
        <w:spacing w:before="0" w:after="200" w:line="276" w:lineRule="auto"/>
        <w:ind w:left="0" w:right="0" w:firstLine="0"/>
        <w:jc w:val="left"/>
        <w:rPr>
          <w:rFonts w:hint="default" w:ascii="Calibri" w:hAnsi="Calibri" w:eastAsia="Calibri" w:cs="Calibri"/>
          <w:color w:val="auto"/>
          <w:spacing w:val="0"/>
          <w:position w:val="0"/>
          <w:sz w:val="22"/>
          <w:shd w:val="clear" w:fill="auto"/>
          <w:lang w:val="ru-RU"/>
        </w:rPr>
      </w:pPr>
    </w:p>
    <w:p w14:paraId="7B6701DA">
      <w:pPr>
        <w:spacing w:before="0" w:after="0" w:line="276" w:lineRule="auto"/>
        <w:ind w:left="120"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6 КЛАСС </w:t>
      </w:r>
    </w:p>
    <w:tbl>
      <w:tblPr>
        <w:tblStyle w:val="3"/>
        <w:tblW w:w="10858" w:type="dxa"/>
        <w:tblInd w:w="0" w:type="dxa"/>
        <w:tblLayout w:type="autofit"/>
        <w:tblCellMar>
          <w:top w:w="0" w:type="dxa"/>
          <w:left w:w="10" w:type="dxa"/>
          <w:bottom w:w="0" w:type="dxa"/>
          <w:right w:w="10" w:type="dxa"/>
        </w:tblCellMar>
      </w:tblPr>
      <w:tblGrid>
        <w:gridCol w:w="699"/>
        <w:gridCol w:w="5972"/>
        <w:gridCol w:w="987"/>
        <w:gridCol w:w="1088"/>
        <w:gridCol w:w="1262"/>
        <w:gridCol w:w="850"/>
      </w:tblGrid>
      <w:tr w14:paraId="6CA34933">
        <w:tblPrEx>
          <w:tblCellMar>
            <w:top w:w="0" w:type="dxa"/>
            <w:left w:w="10" w:type="dxa"/>
            <w:bottom w:w="0" w:type="dxa"/>
            <w:right w:w="10" w:type="dxa"/>
          </w:tblCellMar>
        </w:tblPrEx>
        <w:trPr>
          <w:trHeight w:val="0" w:hRule="atLeast"/>
        </w:trPr>
        <w:tc>
          <w:tcPr>
            <w:tcW w:w="699"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A6C88E">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Segoe UI Symbol" w:hAnsi="Segoe UI Symbol" w:eastAsia="Segoe UI Symbol" w:cs="Segoe UI Symbol"/>
                <w:b/>
                <w:color w:val="000000"/>
                <w:spacing w:val="0"/>
                <w:position w:val="0"/>
                <w:sz w:val="24"/>
                <w:shd w:val="clear" w:fill="auto"/>
              </w:rPr>
              <w:t>№</w:t>
            </w:r>
            <w:r>
              <w:rPr>
                <w:rFonts w:ascii="Times New Roman" w:hAnsi="Times New Roman" w:eastAsia="Times New Roman" w:cs="Times New Roman"/>
                <w:b/>
                <w:color w:val="000000"/>
                <w:spacing w:val="0"/>
                <w:position w:val="0"/>
                <w:sz w:val="24"/>
                <w:shd w:val="clear" w:fill="auto"/>
              </w:rPr>
              <w:t xml:space="preserve"> п/п </w:t>
            </w:r>
          </w:p>
          <w:p w14:paraId="5388451D">
            <w:pPr>
              <w:spacing w:before="0" w:after="0" w:line="276" w:lineRule="auto"/>
              <w:ind w:left="135" w:right="0" w:firstLine="0"/>
              <w:jc w:val="left"/>
              <w:rPr>
                <w:spacing w:val="0"/>
                <w:position w:val="0"/>
                <w:shd w:val="clear" w:fill="auto"/>
              </w:rPr>
            </w:pPr>
          </w:p>
        </w:tc>
        <w:tc>
          <w:tcPr>
            <w:tcW w:w="5972"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9D0EB7">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Тема урока </w:t>
            </w:r>
          </w:p>
          <w:p w14:paraId="60CD065B">
            <w:pPr>
              <w:spacing w:before="0" w:after="0" w:line="276" w:lineRule="auto"/>
              <w:ind w:left="135" w:right="0" w:firstLine="0"/>
              <w:jc w:val="left"/>
              <w:rPr>
                <w:spacing w:val="0"/>
                <w:position w:val="0"/>
                <w:shd w:val="clear" w:fill="auto"/>
              </w:rPr>
            </w:pPr>
          </w:p>
        </w:tc>
        <w:tc>
          <w:tcPr>
            <w:tcW w:w="3337" w:type="dxa"/>
            <w:gridSpan w:val="3"/>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042007">
            <w:pPr>
              <w:spacing w:before="0" w:after="0" w:line="276" w:lineRule="auto"/>
              <w:ind w:left="0"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Количество часов</w:t>
            </w:r>
          </w:p>
        </w:tc>
        <w:tc>
          <w:tcPr>
            <w:tcW w:w="850"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53D7E6">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Дата изучения </w:t>
            </w:r>
          </w:p>
          <w:p w14:paraId="1F0197B0">
            <w:pPr>
              <w:spacing w:before="0" w:after="0" w:line="276" w:lineRule="auto"/>
              <w:ind w:left="135" w:right="0" w:firstLine="0"/>
              <w:jc w:val="left"/>
              <w:rPr>
                <w:spacing w:val="0"/>
                <w:position w:val="0"/>
                <w:shd w:val="clear" w:fill="auto"/>
              </w:rPr>
            </w:pPr>
          </w:p>
        </w:tc>
      </w:tr>
      <w:tr w14:paraId="69588C24">
        <w:tblPrEx>
          <w:tblCellMar>
            <w:top w:w="0" w:type="dxa"/>
            <w:left w:w="10" w:type="dxa"/>
            <w:bottom w:w="0" w:type="dxa"/>
            <w:right w:w="10" w:type="dxa"/>
          </w:tblCellMar>
        </w:tblPrEx>
        <w:trPr>
          <w:trHeight w:val="0" w:hRule="atLeast"/>
        </w:trPr>
        <w:tc>
          <w:tcPr>
            <w:tcW w:w="699"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BE65820">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5972"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CE32FEA">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092823">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Всего </w:t>
            </w:r>
          </w:p>
          <w:p w14:paraId="6AA42298">
            <w:pPr>
              <w:spacing w:before="0" w:after="0" w:line="276" w:lineRule="auto"/>
              <w:ind w:left="135" w:right="0" w:firstLine="0"/>
              <w:jc w:val="left"/>
              <w:rPr>
                <w:spacing w:val="0"/>
                <w:position w:val="0"/>
                <w:shd w:val="clear" w:fill="auto"/>
              </w:rPr>
            </w:pP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43A9A1">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Контрольные работы </w:t>
            </w:r>
          </w:p>
          <w:p w14:paraId="73179DB4">
            <w:pPr>
              <w:spacing w:before="0" w:after="0" w:line="276" w:lineRule="auto"/>
              <w:ind w:left="135" w:right="0" w:firstLine="0"/>
              <w:jc w:val="left"/>
              <w:rPr>
                <w:spacing w:val="0"/>
                <w:position w:val="0"/>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680D8B">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Практические работы </w:t>
            </w:r>
          </w:p>
          <w:p w14:paraId="0CA3C896">
            <w:pPr>
              <w:spacing w:before="0" w:after="0" w:line="276" w:lineRule="auto"/>
              <w:ind w:left="135" w:right="0" w:firstLine="0"/>
              <w:jc w:val="left"/>
              <w:rPr>
                <w:spacing w:val="0"/>
                <w:position w:val="0"/>
                <w:shd w:val="clear" w:fill="auto"/>
              </w:rPr>
            </w:pPr>
          </w:p>
        </w:tc>
        <w:tc>
          <w:tcPr>
            <w:tcW w:w="85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34312D1">
            <w:pPr>
              <w:spacing w:before="0" w:after="200" w:line="276" w:lineRule="auto"/>
              <w:ind w:left="0" w:right="0" w:firstLine="0"/>
              <w:jc w:val="left"/>
              <w:rPr>
                <w:spacing w:val="0"/>
                <w:position w:val="0"/>
                <w:shd w:val="clear" w:fill="auto"/>
              </w:rPr>
            </w:pPr>
          </w:p>
        </w:tc>
      </w:tr>
      <w:tr w14:paraId="472F1BC8">
        <w:tblPrEx>
          <w:tblCellMar>
            <w:top w:w="0" w:type="dxa"/>
            <w:left w:w="10" w:type="dxa"/>
            <w:bottom w:w="0" w:type="dxa"/>
            <w:right w:w="10" w:type="dxa"/>
          </w:tblCellMar>
        </w:tblPrEx>
        <w:trPr>
          <w:trHeight w:val="0" w:hRule="atLeast"/>
        </w:trPr>
        <w:tc>
          <w:tcPr>
            <w:tcW w:w="10858"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701ADF">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РАСТИТЕЛЬНЫЙ</w:t>
            </w:r>
            <w:r>
              <w:rPr>
                <w:rFonts w:hint="default" w:ascii="Calibri" w:hAnsi="Calibri" w:eastAsia="Calibri" w:cs="Calibri"/>
                <w:b/>
                <w:bCs/>
                <w:color w:val="auto"/>
                <w:spacing w:val="0"/>
                <w:position w:val="0"/>
                <w:sz w:val="22"/>
                <w:shd w:val="clear" w:fill="auto"/>
                <w:lang w:val="ru-RU"/>
              </w:rPr>
              <w:t xml:space="preserve"> ОРГАНИЗМ (8 ч)</w:t>
            </w:r>
          </w:p>
        </w:tc>
      </w:tr>
      <w:tr w14:paraId="7FCB70A3">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582D6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9B08E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Ботаника – наука о растениях</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A3EA6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26420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C11C7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C29F5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6D65C1E">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22A33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266AA0">
            <w:pPr>
              <w:spacing w:before="0" w:after="0" w:line="276" w:lineRule="auto"/>
              <w:ind w:left="135" w:right="0" w:firstLine="0"/>
              <w:jc w:val="left"/>
              <w:rPr>
                <w:rFonts w:hint="default"/>
                <w:spacing w:val="0"/>
                <w:position w:val="0"/>
                <w:shd w:val="clear" w:fill="auto"/>
                <w:lang w:val="ru-RU"/>
              </w:rPr>
            </w:pPr>
            <w:r>
              <w:rPr>
                <w:rFonts w:hint="default" w:ascii="Times New Roman" w:hAnsi="Times New Roman" w:eastAsia="Times New Roman"/>
                <w:color w:val="000000"/>
                <w:spacing w:val="0"/>
                <w:position w:val="0"/>
                <w:sz w:val="24"/>
                <w:shd w:val="clear" w:fill="auto"/>
              </w:rPr>
              <w:t>Разнообразие растений и их характерные признаки</w:t>
            </w:r>
            <w:r>
              <w:rPr>
                <w:rFonts w:hint="default" w:ascii="Times New Roman" w:hAnsi="Times New Roman" w:eastAsia="Times New Roman"/>
                <w:color w:val="000000"/>
                <w:spacing w:val="0"/>
                <w:position w:val="0"/>
                <w:sz w:val="24"/>
                <w:shd w:val="clear" w:fill="auto"/>
                <w:lang w:val="ru-RU"/>
              </w:rPr>
              <w:t xml:space="preserve">. </w:t>
            </w:r>
            <w:r>
              <w:rPr>
                <w:rFonts w:ascii="Times New Roman" w:hAnsi="Times New Roman" w:eastAsia="Times New Roman" w:cs="Times New Roman"/>
                <w:color w:val="000000"/>
                <w:spacing w:val="0"/>
                <w:position w:val="0"/>
                <w:sz w:val="24"/>
                <w:shd w:val="clear" w:fill="auto"/>
              </w:rPr>
              <w:t>Споровые и семенные растения</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F3C53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DE686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9A6CD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A723E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958097F">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296BB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FBA6F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Растительная клетка, ее изучение. </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D0FB5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20913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7A493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3F35A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190D08F">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27A83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5972" w:type="dxa"/>
            <w:tcBorders>
              <w:top w:val="single" w:color="000000" w:sz="0" w:space="0"/>
              <w:left w:val="single" w:color="000000" w:sz="0" w:space="0"/>
              <w:bottom w:val="single" w:color="000000" w:sz="0" w:space="0"/>
              <w:right w:val="single" w:color="000000" w:sz="0" w:space="0"/>
            </w:tcBorders>
            <w:shd w:val="clear" w:color="auto" w:fill="auto"/>
            <w:tcMar>
              <w:left w:w="50" w:type="dxa"/>
              <w:right w:w="50" w:type="dxa"/>
            </w:tcMar>
            <w:vAlign w:val="bottom"/>
          </w:tcPr>
          <w:p w14:paraId="1447AAF3">
            <w:pPr>
              <w:keepNext w:val="0"/>
              <w:keepLines w:val="0"/>
              <w:widowControl/>
              <w:suppressLineNumbers w:val="0"/>
              <w:jc w:val="left"/>
              <w:textAlignment w:val="bottom"/>
              <w:rPr>
                <w:rFonts w:hint="default" w:ascii="Calibri" w:hAnsi="Calibri" w:cs="Calibri"/>
                <w:i w:val="0"/>
                <w:iCs w:val="0"/>
                <w:color w:val="000000"/>
                <w:u w:val="none"/>
                <w:lang w:val="ru-RU"/>
              </w:rPr>
            </w:pPr>
            <w:r>
              <w:rPr>
                <w:rFonts w:hint="default" w:ascii="Times New Roman" w:hAnsi="Times New Roman" w:eastAsia="Times New Roman" w:cs="Times New Roman"/>
                <w:color w:val="000000"/>
                <w:spacing w:val="0"/>
                <w:position w:val="0"/>
                <w:sz w:val="24"/>
                <w:szCs w:val="22"/>
                <w:shd w:val="clear" w:fill="auto"/>
                <w:lang w:val="en-US" w:eastAsia="zh-CN"/>
              </w:rPr>
              <w:t>Изучение растительной клетки под световым микроскопом</w:t>
            </w:r>
            <w:r>
              <w:rPr>
                <w:rFonts w:hint="default" w:ascii="Times New Roman" w:hAnsi="Times New Roman" w:eastAsia="Times New Roman" w:cs="Times New Roman"/>
                <w:color w:val="000000"/>
                <w:spacing w:val="0"/>
                <w:position w:val="0"/>
                <w:sz w:val="24"/>
                <w:szCs w:val="22"/>
                <w:shd w:val="clear" w:fill="auto"/>
                <w:lang w:val="ru-RU" w:eastAsia="zh-CN"/>
              </w:rPr>
              <w:t xml:space="preserve">. </w:t>
            </w:r>
            <w:r>
              <w:rPr>
                <w:rFonts w:ascii="Times New Roman" w:hAnsi="Times New Roman" w:eastAsia="Times New Roman" w:cs="Times New Roman"/>
                <w:color w:val="000000"/>
                <w:spacing w:val="0"/>
                <w:position w:val="0"/>
                <w:sz w:val="24"/>
                <w:shd w:val="clear" w:fill="auto"/>
              </w:rPr>
              <w:t>Лабораторная работа «Изучение микроскопического строения листа водного растения элодеи»</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861D1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5BB2E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BD46D0">
            <w:pPr>
              <w:spacing w:before="0" w:after="0" w:line="276" w:lineRule="auto"/>
              <w:ind w:left="135" w:right="0" w:firstLine="0"/>
              <w:jc w:val="center"/>
              <w:rPr>
                <w:rFonts w:hint="default" w:ascii="Calibri" w:hAnsi="Calibri" w:eastAsia="Calibri" w:cs="Calibri"/>
                <w:color w:val="auto"/>
                <w:spacing w:val="0"/>
                <w:position w:val="0"/>
                <w:sz w:val="22"/>
                <w:shd w:val="clear" w:fill="auto"/>
                <w:lang w:val="ru-RU"/>
              </w:rPr>
            </w:pPr>
            <w:r>
              <w:rPr>
                <w:rFonts w:hint="default" w:ascii="Calibri" w:hAnsi="Calibri" w:eastAsia="Calibri" w:cs="Calibri"/>
                <w:color w:val="auto"/>
                <w:spacing w:val="0"/>
                <w:position w:val="0"/>
                <w:sz w:val="22"/>
                <w:shd w:val="clear" w:fill="auto"/>
                <w:lang w:val="ru-RU"/>
              </w:rPr>
              <w:t>0,5</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6A78D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9E4337C">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01C9A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CB75B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Химический состав клетки. Лабораторная работа «Обнаружение неорганических и органических веществ в растении»</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76BE4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69460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A7E16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AD8C7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A9EF858">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CA6CE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760E2E">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Жизнедеятельность клетки</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1CE3D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E60D4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EFCE1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10D0D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1B798FB">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A057D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142A6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Растительные ткани, их функции. Лабораторная работа «Изучение строения растительных тканей (использование микропрепаратов)»</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D45BE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B9B25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B1D23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3F991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F4AD827">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342D5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8</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A785C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DE790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464A8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4FCED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2EDB1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8B69259">
        <w:tblPrEx>
          <w:tblCellMar>
            <w:top w:w="0" w:type="dxa"/>
            <w:left w:w="10" w:type="dxa"/>
            <w:bottom w:w="0" w:type="dxa"/>
            <w:right w:w="10" w:type="dxa"/>
          </w:tblCellMar>
        </w:tblPrEx>
        <w:trPr>
          <w:trHeight w:val="0" w:hRule="atLeast"/>
        </w:trPr>
        <w:tc>
          <w:tcPr>
            <w:tcW w:w="10858"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AE5960">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СТРОЕНИЕ</w:t>
            </w:r>
            <w:r>
              <w:rPr>
                <w:rFonts w:hint="default" w:ascii="Calibri" w:hAnsi="Calibri" w:eastAsia="Calibri" w:cs="Calibri"/>
                <w:b/>
                <w:bCs/>
                <w:color w:val="auto"/>
                <w:spacing w:val="0"/>
                <w:position w:val="0"/>
                <w:sz w:val="22"/>
                <w:shd w:val="clear" w:fill="auto"/>
                <w:lang w:val="ru-RU"/>
              </w:rPr>
              <w:t xml:space="preserve"> И МНОГООБРАЗИЕ ПОКРЫТОСЕМЕННЫХ РАСТЕНИЙ (11 ч)</w:t>
            </w:r>
          </w:p>
        </w:tc>
      </w:tr>
      <w:tr w14:paraId="65CDAF6E">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A9C67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9</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816CC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семян. Лабораторная работа «Изучение строения семян однодольных и двудольных растений»</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B88B4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F952A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0453B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0B1C2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BA02730">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0EAC1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10</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6C2E1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2FB8F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2E085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24531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42C56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10A3C52">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99666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D3AB4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Видоизменение корней</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E1B7B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A55DF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B14CA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E8FEF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13D97D8">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6EC07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065BB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E3784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05FD0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D94C9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0459C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AD6FAD7">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E35EB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96C5C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стебля. Лабораторная работа «Рассматривание микроскопического строения ветки дерева (на готовом микропрепарате)»</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6DD08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2535D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3D979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86379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3652EF9">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A9B87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4BE62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Внешнее  строение листа. Лабораторная работа «Ознакомление с внешним строением листьев и листорасположением (на комнатных растениях)».</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573D0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FE553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D1839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CBD9E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04E6CD6">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0E56D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66BA61">
            <w:pPr>
              <w:spacing w:before="0" w:after="0" w:line="276" w:lineRule="auto"/>
              <w:ind w:left="135" w:right="0" w:firstLine="0"/>
              <w:jc w:val="left"/>
              <w:rPr>
                <w:rFonts w:hint="default"/>
                <w:spacing w:val="0"/>
                <w:position w:val="0"/>
                <w:shd w:val="clear" w:fill="auto"/>
                <w:lang w:val="ru-RU"/>
              </w:rPr>
            </w:pPr>
            <w:r>
              <w:rPr>
                <w:rFonts w:ascii="Times New Roman" w:hAnsi="Times New Roman" w:eastAsia="Times New Roman" w:cs="Times New Roman"/>
                <w:color w:val="000000"/>
                <w:spacing w:val="0"/>
                <w:position w:val="0"/>
                <w:sz w:val="24"/>
                <w:shd w:val="clear" w:fill="auto"/>
                <w:lang w:val="ru-RU"/>
              </w:rPr>
              <w:t>Клеточное</w:t>
            </w:r>
            <w:r>
              <w:rPr>
                <w:rFonts w:hint="default" w:ascii="Times New Roman" w:hAnsi="Times New Roman" w:eastAsia="Times New Roman" w:cs="Times New Roman"/>
                <w:color w:val="000000"/>
                <w:spacing w:val="0"/>
                <w:position w:val="0"/>
                <w:sz w:val="24"/>
                <w:shd w:val="clear" w:fill="auto"/>
                <w:lang w:val="ru-RU"/>
              </w:rPr>
              <w:t xml:space="preserve"> строение листа. Видоизменения листьев.</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9FD35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305BD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0C2B0E">
            <w:pPr>
              <w:spacing w:before="0" w:after="0" w:line="276" w:lineRule="auto"/>
              <w:ind w:left="135" w:right="0" w:firstLine="0"/>
              <w:jc w:val="center"/>
              <w:rPr>
                <w:spacing w:val="0"/>
                <w:position w:val="0"/>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E1C1D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7C0AA0B">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F04EA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C9ABB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Видоизменения побегов. Лабораторная работа «Исследование строения корневища, клубня, луковицы»</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FB02F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D9B61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2B017F">
            <w:pPr>
              <w:spacing w:before="0" w:after="0" w:line="276" w:lineRule="auto"/>
              <w:ind w:left="135" w:right="0" w:firstLine="0"/>
              <w:jc w:val="center"/>
              <w:rPr>
                <w:rFonts w:hint="default"/>
                <w:spacing w:val="0"/>
                <w:position w:val="0"/>
                <w:shd w:val="clear" w:fill="auto"/>
                <w:lang w:val="ru-RU"/>
              </w:rPr>
            </w:pPr>
            <w:r>
              <w:rPr>
                <w:rFonts w:hint="default"/>
                <w:spacing w:val="0"/>
                <w:position w:val="0"/>
                <w:shd w:val="clear" w:fill="auto"/>
                <w:lang w:val="ru-RU"/>
              </w:rPr>
              <w:t>0,5</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94A74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E718EB6">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AF89F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5972" w:type="dxa"/>
            <w:tcBorders>
              <w:top w:val="single" w:color="000000" w:sz="0" w:space="0"/>
              <w:left w:val="single" w:color="000000" w:sz="0" w:space="0"/>
              <w:bottom w:val="single" w:color="000000" w:sz="0" w:space="0"/>
              <w:right w:val="single" w:color="000000" w:sz="0" w:space="0"/>
            </w:tcBorders>
            <w:shd w:val="clear" w:color="auto" w:fill="auto"/>
            <w:tcMar>
              <w:left w:w="50" w:type="dxa"/>
              <w:right w:w="50" w:type="dxa"/>
            </w:tcMar>
            <w:vAlign w:val="bottom"/>
          </w:tcPr>
          <w:p w14:paraId="72185127">
            <w:pPr>
              <w:keepNext w:val="0"/>
              <w:keepLines w:val="0"/>
              <w:widowControl/>
              <w:suppressLineNumbers w:val="0"/>
              <w:jc w:val="left"/>
              <w:textAlignment w:val="bottom"/>
              <w:rPr>
                <w:rFonts w:ascii="Calibri" w:hAnsi="Calibri" w:cs="Calibri"/>
                <w:i w:val="0"/>
                <w:iCs w:val="0"/>
                <w:color w:val="000000"/>
                <w:u w:val="none"/>
              </w:rPr>
            </w:pPr>
            <w:r>
              <w:rPr>
                <w:rFonts w:ascii="Times New Roman" w:hAnsi="Times New Roman" w:eastAsia="Times New Roman" w:cs="Times New Roman"/>
                <w:color w:val="000000"/>
                <w:spacing w:val="0"/>
                <w:position w:val="0"/>
                <w:sz w:val="24"/>
                <w:shd w:val="clear" w:fill="auto"/>
              </w:rPr>
              <w:t>Строение и разнообразие цветков. Лабораторная работа «Изучение строения цветков»</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76726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A1406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CC025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DE155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0263695">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9E014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A06F3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Соцветия. Лабораторная работа «Ознакомление с различными типами соцветий»</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02300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30C64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B94C26">
            <w:pPr>
              <w:spacing w:before="0" w:after="0" w:line="276" w:lineRule="auto"/>
              <w:ind w:left="135" w:right="0" w:firstLine="0"/>
              <w:jc w:val="center"/>
              <w:rPr>
                <w:rFonts w:hint="default" w:ascii="Calibri" w:hAnsi="Calibri" w:eastAsia="Calibri" w:cs="Calibri"/>
                <w:color w:val="auto"/>
                <w:spacing w:val="0"/>
                <w:position w:val="0"/>
                <w:sz w:val="22"/>
                <w:shd w:val="clear" w:fill="auto"/>
                <w:lang w:val="ru-RU"/>
              </w:rPr>
            </w:pPr>
            <w:r>
              <w:rPr>
                <w:rFonts w:hint="default" w:ascii="Calibri" w:hAnsi="Calibri" w:eastAsia="Calibri" w:cs="Calibri"/>
                <w:color w:val="auto"/>
                <w:spacing w:val="0"/>
                <w:position w:val="0"/>
                <w:sz w:val="22"/>
                <w:shd w:val="clear" w:fill="auto"/>
                <w:lang w:val="ru-RU"/>
              </w:rPr>
              <w:t>0,5</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2D216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717A13F">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843A2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5972" w:type="dxa"/>
            <w:tcBorders>
              <w:top w:val="single" w:color="000000" w:sz="0" w:space="0"/>
              <w:left w:val="single" w:color="000000" w:sz="0" w:space="0"/>
              <w:bottom w:val="single" w:color="000000" w:sz="0" w:space="0"/>
              <w:right w:val="single" w:color="000000" w:sz="0" w:space="0"/>
            </w:tcBorders>
            <w:shd w:val="clear" w:color="auto" w:fill="auto"/>
            <w:tcMar>
              <w:left w:w="50" w:type="dxa"/>
              <w:right w:w="50" w:type="dxa"/>
            </w:tcMar>
            <w:vAlign w:val="bottom"/>
          </w:tcPr>
          <w:p w14:paraId="4BD0149C">
            <w:pPr>
              <w:keepNext w:val="0"/>
              <w:keepLines w:val="0"/>
              <w:widowControl/>
              <w:suppressLineNumbers w:val="0"/>
              <w:jc w:val="left"/>
              <w:textAlignment w:val="bottom"/>
              <w:rPr>
                <w:rFonts w:ascii="Calibri" w:hAnsi="Calibri" w:cs="Calibri"/>
                <w:i w:val="0"/>
                <w:iCs w:val="0"/>
                <w:color w:val="000000"/>
                <w:u w:val="none"/>
              </w:rPr>
            </w:pPr>
            <w:r>
              <w:rPr>
                <w:rFonts w:hint="default" w:ascii="Times New Roman" w:hAnsi="Times New Roman" w:eastAsia="Times New Roman" w:cs="Times New Roman"/>
                <w:color w:val="000000"/>
                <w:spacing w:val="0"/>
                <w:position w:val="0"/>
                <w:sz w:val="24"/>
                <w:szCs w:val="22"/>
                <w:shd w:val="clear" w:fill="auto"/>
                <w:lang w:val="en-US" w:eastAsia="zh-CN"/>
              </w:rPr>
              <w:t>Строение плода. Классификация плодов. Распространение плодов</w:t>
            </w:r>
            <w:r>
              <w:rPr>
                <w:rFonts w:hint="default" w:ascii="Times New Roman" w:hAnsi="Times New Roman" w:eastAsia="Times New Roman" w:cs="Times New Roman"/>
                <w:color w:val="000000"/>
                <w:spacing w:val="0"/>
                <w:position w:val="0"/>
                <w:sz w:val="24"/>
                <w:szCs w:val="22"/>
                <w:shd w:val="clear" w:fill="auto"/>
                <w:lang w:val="en-US" w:eastAsia="zh-CN"/>
              </w:rPr>
              <w:br w:type="textWrapping"/>
            </w:r>
            <w:r>
              <w:rPr>
                <w:rFonts w:hint="default" w:ascii="Times New Roman" w:hAnsi="Times New Roman" w:eastAsia="Times New Roman" w:cs="Times New Roman"/>
                <w:color w:val="000000"/>
                <w:spacing w:val="0"/>
                <w:position w:val="0"/>
                <w:sz w:val="24"/>
                <w:szCs w:val="22"/>
                <w:shd w:val="clear" w:fill="auto"/>
                <w:lang w:val="en-US" w:eastAsia="zh-CN"/>
              </w:rPr>
              <w:t>и семян в природе</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364F4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4DF92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B7363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3E360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3E030BE">
        <w:tblPrEx>
          <w:tblCellMar>
            <w:top w:w="0" w:type="dxa"/>
            <w:left w:w="10" w:type="dxa"/>
            <w:bottom w:w="0" w:type="dxa"/>
            <w:right w:w="10" w:type="dxa"/>
          </w:tblCellMar>
        </w:tblPrEx>
        <w:trPr>
          <w:trHeight w:val="0" w:hRule="atLeast"/>
        </w:trPr>
        <w:tc>
          <w:tcPr>
            <w:tcW w:w="10858"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A6BEED">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ЖИЗНЕДЕЯТЕЛЬНОСТЬ</w:t>
            </w:r>
            <w:r>
              <w:rPr>
                <w:rFonts w:hint="default" w:ascii="Calibri" w:hAnsi="Calibri" w:eastAsia="Calibri" w:cs="Calibri"/>
                <w:b/>
                <w:bCs/>
                <w:color w:val="auto"/>
                <w:spacing w:val="0"/>
                <w:position w:val="0"/>
                <w:sz w:val="22"/>
                <w:shd w:val="clear" w:fill="auto"/>
                <w:lang w:val="ru-RU"/>
              </w:rPr>
              <w:t xml:space="preserve"> РАСТИТЕЛЬНОГО ОРГАНИЗМА (14 ч) + 2 резерв</w:t>
            </w:r>
          </w:p>
        </w:tc>
      </w:tr>
      <w:tr w14:paraId="232BC612">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4E4D6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20</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CF460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Обмен веществ у растений</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FE0C7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09084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806A1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BC981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45C0CDB">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8B75E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00D9E7">
            <w:pPr>
              <w:spacing w:before="0" w:after="0" w:line="276" w:lineRule="auto"/>
              <w:ind w:left="135" w:right="0" w:firstLine="0"/>
              <w:jc w:val="left"/>
              <w:rPr>
                <w:rFonts w:hint="default"/>
                <w:spacing w:val="0"/>
                <w:position w:val="0"/>
                <w:shd w:val="clear" w:fill="auto"/>
                <w:lang w:val="ru-RU"/>
              </w:rPr>
            </w:pPr>
            <w:r>
              <w:rPr>
                <w:rFonts w:hint="default" w:ascii="Times New Roman" w:hAnsi="Times New Roman" w:eastAsia="Times New Roman"/>
                <w:color w:val="000000"/>
                <w:spacing w:val="0"/>
                <w:position w:val="0"/>
                <w:sz w:val="24"/>
                <w:shd w:val="clear" w:fill="auto"/>
              </w:rPr>
              <w:t>Минеральное питание растений. Почва, её плодородие. Удобрения</w:t>
            </w:r>
            <w:r>
              <w:rPr>
                <w:rFonts w:hint="default" w:ascii="Times New Roman" w:hAnsi="Times New Roman" w:eastAsia="Times New Roman"/>
                <w:color w:val="000000"/>
                <w:spacing w:val="0"/>
                <w:position w:val="0"/>
                <w:sz w:val="24"/>
                <w:shd w:val="clear" w:fill="auto"/>
                <w:lang w:val="ru-RU"/>
              </w:rPr>
              <w:t>.</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0899B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EFA67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9902F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DDDA3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6D02AC6">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D790F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22</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C99189">
            <w:pPr>
              <w:spacing w:before="0" w:after="0" w:line="276" w:lineRule="auto"/>
              <w:ind w:left="135" w:right="0" w:firstLine="0"/>
              <w:jc w:val="left"/>
              <w:rPr>
                <w:rFonts w:hint="default"/>
                <w:spacing w:val="0"/>
                <w:position w:val="0"/>
                <w:shd w:val="clear" w:fill="auto"/>
                <w:lang w:val="ru-RU"/>
              </w:rPr>
            </w:pPr>
            <w:r>
              <w:rPr>
                <w:rFonts w:ascii="Times New Roman" w:hAnsi="Times New Roman" w:eastAsia="Times New Roman" w:cs="Times New Roman"/>
                <w:color w:val="000000"/>
                <w:spacing w:val="0"/>
                <w:position w:val="0"/>
                <w:sz w:val="24"/>
                <w:shd w:val="clear" w:fill="auto"/>
              </w:rPr>
              <w:t>Фотосинтез. Практическая работа «Наблюдение процесса выделения кислорода на свету аквариумными растениями»</w:t>
            </w:r>
            <w:r>
              <w:rPr>
                <w:rFonts w:hint="default" w:ascii="Times New Roman" w:hAnsi="Times New Roman" w:eastAsia="Times New Roman" w:cs="Times New Roman"/>
                <w:color w:val="000000"/>
                <w:spacing w:val="0"/>
                <w:position w:val="0"/>
                <w:sz w:val="24"/>
                <w:shd w:val="clear" w:fill="auto"/>
                <w:lang w:val="ru-RU"/>
              </w:rPr>
              <w:t>. Значение фотосинтеза</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FD8DC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21E60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0EF2D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C94CC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92A6FD1">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38623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23</w:t>
            </w:r>
          </w:p>
        </w:tc>
        <w:tc>
          <w:tcPr>
            <w:tcW w:w="5972" w:type="dxa"/>
            <w:tcBorders>
              <w:top w:val="single" w:color="000000" w:sz="0" w:space="0"/>
              <w:left w:val="single" w:color="000000" w:sz="0" w:space="0"/>
              <w:bottom w:val="single" w:color="000000" w:sz="0" w:space="0"/>
              <w:right w:val="single" w:color="000000" w:sz="0" w:space="0"/>
            </w:tcBorders>
            <w:shd w:val="clear" w:color="auto" w:fill="auto"/>
            <w:tcMar>
              <w:left w:w="50" w:type="dxa"/>
              <w:right w:w="50" w:type="dxa"/>
            </w:tcMar>
            <w:vAlign w:val="bottom"/>
          </w:tcPr>
          <w:p w14:paraId="76BCFF6D">
            <w:pPr>
              <w:keepNext w:val="0"/>
              <w:keepLines w:val="0"/>
              <w:widowControl/>
              <w:suppressLineNumbers w:val="0"/>
              <w:jc w:val="left"/>
              <w:textAlignment w:val="bottom"/>
              <w:rPr>
                <w:rFonts w:ascii="Calibri" w:hAnsi="Calibri" w:cs="Calibri"/>
                <w:i w:val="0"/>
                <w:iCs w:val="0"/>
                <w:color w:val="000000"/>
                <w:u w:val="none"/>
              </w:rPr>
            </w:pPr>
            <w:r>
              <w:rPr>
                <w:rFonts w:hint="default" w:ascii="Times New Roman" w:hAnsi="Times New Roman" w:eastAsia="Times New Roman" w:cs="Times New Roman"/>
                <w:color w:val="000000"/>
                <w:spacing w:val="0"/>
                <w:position w:val="0"/>
                <w:sz w:val="24"/>
                <w:szCs w:val="22"/>
                <w:shd w:val="clear" w:fill="auto"/>
                <w:lang w:val="en-US" w:eastAsia="zh-CN"/>
              </w:rPr>
              <w:t>Дыхание растений</w:t>
            </w:r>
            <w:r>
              <w:rPr>
                <w:rFonts w:hint="default" w:ascii="Times New Roman" w:hAnsi="Times New Roman" w:eastAsia="Times New Roman" w:cs="Times New Roman"/>
                <w:color w:val="000000"/>
                <w:spacing w:val="0"/>
                <w:position w:val="0"/>
                <w:sz w:val="24"/>
                <w:szCs w:val="22"/>
                <w:shd w:val="clear" w:fill="auto"/>
                <w:lang w:val="ru-RU" w:eastAsia="zh-CN"/>
              </w:rPr>
              <w:t xml:space="preserve">. </w:t>
            </w:r>
            <w:r>
              <w:rPr>
                <w:rFonts w:ascii="Times New Roman" w:hAnsi="Times New Roman" w:eastAsia="Times New Roman" w:cs="Times New Roman"/>
                <w:color w:val="000000"/>
                <w:spacing w:val="0"/>
                <w:position w:val="0"/>
                <w:sz w:val="24"/>
                <w:shd w:val="clear" w:fill="auto"/>
              </w:rPr>
              <w:t>Дыхание корня. Лабораторная работа «Изучение роли рыхления для дыхания корней»</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91474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ED022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65684A">
            <w:pPr>
              <w:spacing w:before="0" w:after="0" w:line="276" w:lineRule="auto"/>
              <w:ind w:left="135" w:right="0" w:firstLine="0"/>
              <w:jc w:val="center"/>
              <w:rPr>
                <w:rFonts w:hint="default" w:ascii="Calibri" w:hAnsi="Calibri" w:eastAsia="Calibri" w:cs="Calibri"/>
                <w:color w:val="auto"/>
                <w:spacing w:val="0"/>
                <w:position w:val="0"/>
                <w:sz w:val="22"/>
                <w:shd w:val="clear" w:fill="auto"/>
                <w:lang w:val="ru-RU"/>
              </w:rPr>
            </w:pPr>
            <w:r>
              <w:rPr>
                <w:rFonts w:hint="default" w:ascii="Calibri" w:hAnsi="Calibri" w:eastAsia="Calibri" w:cs="Calibri"/>
                <w:color w:val="auto"/>
                <w:spacing w:val="0"/>
                <w:position w:val="0"/>
                <w:sz w:val="22"/>
                <w:shd w:val="clear" w:fill="auto"/>
                <w:lang w:val="ru-RU"/>
              </w:rPr>
              <w:t>0,5</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71CB0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F252E71">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90384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24</w:t>
            </w:r>
          </w:p>
        </w:tc>
        <w:tc>
          <w:tcPr>
            <w:tcW w:w="5972" w:type="dxa"/>
            <w:tcBorders>
              <w:top w:val="single" w:color="000000" w:sz="0" w:space="0"/>
              <w:left w:val="single" w:color="000000" w:sz="0" w:space="0"/>
              <w:bottom w:val="single" w:color="000000" w:sz="0" w:space="0"/>
              <w:right w:val="single" w:color="000000" w:sz="0" w:space="0"/>
            </w:tcBorders>
            <w:shd w:val="clear" w:color="auto" w:fill="auto"/>
            <w:tcMar>
              <w:left w:w="50" w:type="dxa"/>
              <w:right w:w="50" w:type="dxa"/>
            </w:tcMar>
            <w:vAlign w:val="bottom"/>
          </w:tcPr>
          <w:p w14:paraId="23897B73">
            <w:pPr>
              <w:keepNext w:val="0"/>
              <w:keepLines w:val="0"/>
              <w:widowControl/>
              <w:suppressLineNumbers w:val="0"/>
              <w:jc w:val="left"/>
              <w:textAlignment w:val="bottom"/>
              <w:rPr>
                <w:rFonts w:hint="default" w:ascii="Calibri" w:hAnsi="Calibri" w:cs="Calibri"/>
                <w:i w:val="0"/>
                <w:iCs w:val="0"/>
                <w:color w:val="000000"/>
                <w:u w:val="none"/>
                <w:lang w:val="ru-RU"/>
              </w:rPr>
            </w:pPr>
            <w:r>
              <w:rPr>
                <w:rFonts w:hint="default" w:ascii="Times New Roman" w:hAnsi="Times New Roman" w:eastAsia="Times New Roman" w:cs="Times New Roman"/>
                <w:color w:val="000000"/>
                <w:spacing w:val="0"/>
                <w:position w:val="0"/>
                <w:sz w:val="24"/>
                <w:szCs w:val="22"/>
                <w:shd w:val="clear" w:fill="auto"/>
                <w:lang w:val="en-US" w:eastAsia="zh-CN"/>
              </w:rPr>
              <w:t>Транспорт воды и минеральных веществ в растении. Транспирация</w:t>
            </w:r>
            <w:r>
              <w:rPr>
                <w:rFonts w:hint="default" w:ascii="Times New Roman" w:hAnsi="Times New Roman" w:eastAsia="Times New Roman" w:cs="Times New Roman"/>
                <w:color w:val="000000"/>
                <w:spacing w:val="0"/>
                <w:position w:val="0"/>
                <w:sz w:val="24"/>
                <w:szCs w:val="22"/>
                <w:shd w:val="clear" w:fill="auto"/>
                <w:lang w:val="ru-RU" w:eastAsia="zh-CN"/>
              </w:rPr>
              <w:t>.</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8046C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1E207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6B9B03">
            <w:pPr>
              <w:spacing w:before="0" w:after="0" w:line="276" w:lineRule="auto"/>
              <w:ind w:left="135" w:right="0" w:firstLine="0"/>
              <w:jc w:val="center"/>
              <w:rPr>
                <w:spacing w:val="0"/>
                <w:position w:val="0"/>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1C424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1039939">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0272D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25</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A78EA5">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Транспорт органических веществ в растении. Перераспределение и запасание веществ в растении. Выделение у растений. Листопад</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1CAA1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EE526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EF4E6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0366E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9B5C55B">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91437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26</w:t>
            </w:r>
          </w:p>
        </w:tc>
        <w:tc>
          <w:tcPr>
            <w:tcW w:w="5972" w:type="dxa"/>
            <w:tcBorders>
              <w:top w:val="single" w:color="000000" w:sz="0" w:space="0"/>
              <w:left w:val="single" w:color="000000" w:sz="0" w:space="0"/>
              <w:bottom w:val="single" w:color="000000" w:sz="0" w:space="0"/>
              <w:right w:val="single" w:color="000000" w:sz="0" w:space="0"/>
            </w:tcBorders>
            <w:shd w:val="clear" w:color="auto" w:fill="auto"/>
            <w:tcMar>
              <w:left w:w="50" w:type="dxa"/>
              <w:right w:w="50" w:type="dxa"/>
            </w:tcMar>
            <w:vAlign w:val="bottom"/>
          </w:tcPr>
          <w:p w14:paraId="5B129E9D">
            <w:pPr>
              <w:keepNext w:val="0"/>
              <w:keepLines w:val="0"/>
              <w:widowControl/>
              <w:suppressLineNumbers w:val="0"/>
              <w:jc w:val="left"/>
              <w:textAlignment w:val="bottom"/>
              <w:rPr>
                <w:rFonts w:ascii="Calibri" w:hAnsi="Calibri" w:cs="Calibri"/>
                <w:i w:val="0"/>
                <w:iCs w:val="0"/>
                <w:color w:val="000000"/>
                <w:u w:val="none"/>
              </w:rPr>
            </w:pPr>
            <w:r>
              <w:rPr>
                <w:rFonts w:ascii="Times New Roman" w:hAnsi="Times New Roman" w:eastAsia="Times New Roman" w:cs="Times New Roman"/>
                <w:color w:val="000000"/>
                <w:spacing w:val="0"/>
                <w:position w:val="0"/>
                <w:sz w:val="24"/>
                <w:shd w:val="clear" w:fill="auto"/>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46131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8EAB5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07063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6890C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2BFF8B5">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B81CE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27</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D9C60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Всероссийская проверочная работа</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4BA3B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04B09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238C5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CAA50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606E48D">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DDAEC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28</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62299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B3E0D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E796BA">
            <w:pPr>
              <w:spacing w:before="0" w:after="0" w:line="276" w:lineRule="auto"/>
              <w:ind w:left="135" w:right="0" w:firstLine="0"/>
              <w:jc w:val="center"/>
              <w:rPr>
                <w:spacing w:val="0"/>
                <w:position w:val="0"/>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E07AFF">
            <w:pPr>
              <w:spacing w:before="0" w:after="0" w:line="276" w:lineRule="auto"/>
              <w:ind w:left="135" w:right="0" w:firstLine="0"/>
              <w:jc w:val="center"/>
              <w:rPr>
                <w:rFonts w:hint="default" w:ascii="Calibri" w:hAnsi="Calibri" w:eastAsia="Calibri" w:cs="Calibri"/>
                <w:color w:val="auto"/>
                <w:spacing w:val="0"/>
                <w:position w:val="0"/>
                <w:sz w:val="22"/>
                <w:shd w:val="clear" w:fill="auto"/>
                <w:lang w:val="ru-RU"/>
              </w:rPr>
            </w:pPr>
            <w:r>
              <w:rPr>
                <w:rFonts w:hint="default" w:ascii="Calibri" w:hAnsi="Calibri" w:eastAsia="Calibri" w:cs="Calibri"/>
                <w:color w:val="auto"/>
                <w:spacing w:val="0"/>
                <w:position w:val="0"/>
                <w:sz w:val="22"/>
                <w:shd w:val="clear" w:fill="auto"/>
                <w:lang w:val="ru-RU"/>
              </w:rPr>
              <w:t>0,5</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6C6ED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C1FEE71">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525F5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29</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EE8C54">
            <w:pPr>
              <w:spacing w:before="0" w:after="0" w:line="276" w:lineRule="auto"/>
              <w:ind w:left="135" w:right="0" w:firstLine="0"/>
              <w:jc w:val="left"/>
              <w:rPr>
                <w:spacing w:val="0"/>
                <w:position w:val="0"/>
                <w:shd w:val="clear" w:fill="auto"/>
              </w:rPr>
            </w:pPr>
            <w:r>
              <w:rPr>
                <w:rFonts w:hint="default" w:ascii="Times New Roman" w:hAnsi="Times New Roman" w:eastAsia="Times New Roman" w:cs="Times New Roman"/>
                <w:color w:val="000000"/>
                <w:spacing w:val="0"/>
                <w:position w:val="0"/>
                <w:sz w:val="24"/>
                <w:shd w:val="clear" w:fill="auto"/>
              </w:rPr>
              <w:t>Влияние фитогормонов на рост. Ростовые движения растений</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C46A5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720A7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8837F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6CBF1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B93BAAE">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382A3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30</w:t>
            </w:r>
          </w:p>
        </w:tc>
        <w:tc>
          <w:tcPr>
            <w:tcW w:w="5972" w:type="dxa"/>
            <w:tcBorders>
              <w:top w:val="single" w:color="000000" w:sz="0" w:space="0"/>
              <w:left w:val="single" w:color="000000" w:sz="0" w:space="0"/>
              <w:bottom w:val="single" w:color="000000" w:sz="0" w:space="0"/>
              <w:right w:val="single" w:color="000000" w:sz="0" w:space="0"/>
            </w:tcBorders>
            <w:shd w:val="clear" w:color="auto" w:fill="auto"/>
            <w:tcMar>
              <w:left w:w="50" w:type="dxa"/>
              <w:right w:w="50" w:type="dxa"/>
            </w:tcMar>
            <w:vAlign w:val="bottom"/>
          </w:tcPr>
          <w:p w14:paraId="6D486B2A">
            <w:pPr>
              <w:keepNext w:val="0"/>
              <w:keepLines w:val="0"/>
              <w:widowControl/>
              <w:suppressLineNumbers w:val="0"/>
              <w:jc w:val="left"/>
              <w:textAlignment w:val="bottom"/>
              <w:rPr>
                <w:rFonts w:ascii="Calibri" w:hAnsi="Calibri" w:cs="Calibri"/>
                <w:i w:val="0"/>
                <w:iCs w:val="0"/>
                <w:color w:val="000000"/>
                <w:u w:val="none"/>
              </w:rPr>
            </w:pPr>
            <w:r>
              <w:rPr>
                <w:rFonts w:hint="default" w:ascii="Times New Roman" w:hAnsi="Times New Roman" w:eastAsia="Times New Roman" w:cs="Times New Roman"/>
                <w:color w:val="000000"/>
                <w:spacing w:val="0"/>
                <w:position w:val="0"/>
                <w:sz w:val="24"/>
                <w:szCs w:val="22"/>
                <w:shd w:val="clear" w:fill="auto"/>
                <w:lang w:val="en-US" w:eastAsia="zh-CN"/>
              </w:rPr>
              <w:t>Повторение и систематизация материала по темам: «Растительный организм. Общее знакомство»,  «Строение и многообразие покрытосеменных растений»,  «Жизнедеятельность растительного организма»</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8C5C0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4169F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CCD35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F6B7D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2E239CB">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050AA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31</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37B068">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Размножение растений и его значение</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C7815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D01B6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F56EC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E44CF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74B722F">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6F2A6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32</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17C626">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 xml:space="preserve">Семенное (генеративное) размножение растений. Перекрёстное  опыление и самоопыление. Двойное оплодотворение. </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F276A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B0825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1427B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318CE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361138F">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A23D1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33</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6C970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Образование плодов и семян</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36D24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54A30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8C883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5699B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E2655E9">
        <w:tblPrEx>
          <w:tblCellMar>
            <w:top w:w="0" w:type="dxa"/>
            <w:left w:w="10" w:type="dxa"/>
            <w:bottom w:w="0" w:type="dxa"/>
            <w:right w:w="10" w:type="dxa"/>
          </w:tblCellMar>
        </w:tblPrEx>
        <w:trPr>
          <w:trHeight w:val="0" w:hRule="atLeast"/>
        </w:trPr>
        <w:tc>
          <w:tcPr>
            <w:tcW w:w="69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B3318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34</w:t>
            </w:r>
          </w:p>
        </w:tc>
        <w:tc>
          <w:tcPr>
            <w:tcW w:w="59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79B9F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C8654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E939F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E3EA5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00540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73865A3">
        <w:tblPrEx>
          <w:tblCellMar>
            <w:top w:w="0" w:type="dxa"/>
            <w:left w:w="10" w:type="dxa"/>
            <w:bottom w:w="0" w:type="dxa"/>
            <w:right w:w="10" w:type="dxa"/>
          </w:tblCellMar>
        </w:tblPrEx>
        <w:trPr>
          <w:gridAfter w:val="1"/>
          <w:wAfter w:w="850" w:type="dxa"/>
          <w:trHeight w:val="0" w:hRule="atLeast"/>
        </w:trPr>
        <w:tc>
          <w:tcPr>
            <w:tcW w:w="6671"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4A919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ОБЩЕЕ КОЛИЧЕСТВО ЧАСОВ ПО ПРОГРАММЕ</w:t>
            </w:r>
          </w:p>
        </w:tc>
        <w:tc>
          <w:tcPr>
            <w:tcW w:w="9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72EC3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34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6F0BE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0AB30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8 </w:t>
            </w:r>
          </w:p>
        </w:tc>
      </w:tr>
    </w:tbl>
    <w:p w14:paraId="77366D9D">
      <w:pPr>
        <w:spacing w:before="0" w:after="0" w:line="276" w:lineRule="auto"/>
        <w:ind w:right="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 7 КЛАСС </w:t>
      </w:r>
    </w:p>
    <w:tbl>
      <w:tblPr>
        <w:tblStyle w:val="3"/>
        <w:tblW w:w="10846" w:type="dxa"/>
        <w:tblInd w:w="0" w:type="dxa"/>
        <w:tblLayout w:type="autofit"/>
        <w:tblCellMar>
          <w:top w:w="0" w:type="dxa"/>
          <w:left w:w="10" w:type="dxa"/>
          <w:bottom w:w="0" w:type="dxa"/>
          <w:right w:w="10" w:type="dxa"/>
        </w:tblCellMar>
      </w:tblPr>
      <w:tblGrid>
        <w:gridCol w:w="746"/>
        <w:gridCol w:w="5925"/>
        <w:gridCol w:w="962"/>
        <w:gridCol w:w="1088"/>
        <w:gridCol w:w="1262"/>
        <w:gridCol w:w="863"/>
      </w:tblGrid>
      <w:tr w14:paraId="1F320F9E">
        <w:tblPrEx>
          <w:tblCellMar>
            <w:top w:w="0" w:type="dxa"/>
            <w:left w:w="10" w:type="dxa"/>
            <w:bottom w:w="0" w:type="dxa"/>
            <w:right w:w="10" w:type="dxa"/>
          </w:tblCellMar>
        </w:tblPrEx>
        <w:trPr>
          <w:trHeight w:val="0" w:hRule="atLeast"/>
        </w:trPr>
        <w:tc>
          <w:tcPr>
            <w:tcW w:w="74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D0C061">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Segoe UI Symbol" w:hAnsi="Segoe UI Symbol" w:eastAsia="Segoe UI Symbol" w:cs="Segoe UI Symbol"/>
                <w:b/>
                <w:color w:val="000000"/>
                <w:spacing w:val="0"/>
                <w:position w:val="0"/>
                <w:sz w:val="24"/>
                <w:shd w:val="clear" w:fill="auto"/>
              </w:rPr>
              <w:t>№</w:t>
            </w:r>
            <w:r>
              <w:rPr>
                <w:rFonts w:ascii="Times New Roman" w:hAnsi="Times New Roman" w:eastAsia="Times New Roman" w:cs="Times New Roman"/>
                <w:b/>
                <w:color w:val="000000"/>
                <w:spacing w:val="0"/>
                <w:position w:val="0"/>
                <w:sz w:val="24"/>
                <w:shd w:val="clear" w:fill="auto"/>
              </w:rPr>
              <w:t xml:space="preserve"> п/п </w:t>
            </w:r>
          </w:p>
          <w:p w14:paraId="2FF6B30E">
            <w:pPr>
              <w:spacing w:before="0" w:after="0" w:line="276" w:lineRule="auto"/>
              <w:ind w:left="135" w:right="0" w:firstLine="0"/>
              <w:jc w:val="left"/>
              <w:rPr>
                <w:spacing w:val="0"/>
                <w:position w:val="0"/>
                <w:shd w:val="clear" w:fill="auto"/>
              </w:rPr>
            </w:pPr>
          </w:p>
        </w:tc>
        <w:tc>
          <w:tcPr>
            <w:tcW w:w="5925"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769DAB">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Тема урока </w:t>
            </w:r>
          </w:p>
          <w:p w14:paraId="524080C6">
            <w:pPr>
              <w:spacing w:before="0" w:after="0" w:line="276" w:lineRule="auto"/>
              <w:ind w:left="135" w:right="0" w:firstLine="0"/>
              <w:jc w:val="left"/>
              <w:rPr>
                <w:spacing w:val="0"/>
                <w:position w:val="0"/>
                <w:shd w:val="clear" w:fill="auto"/>
              </w:rPr>
            </w:pPr>
          </w:p>
        </w:tc>
        <w:tc>
          <w:tcPr>
            <w:tcW w:w="3312" w:type="dxa"/>
            <w:gridSpan w:val="3"/>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5AD487">
            <w:pPr>
              <w:spacing w:before="0" w:after="0" w:line="276" w:lineRule="auto"/>
              <w:ind w:left="0"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Количество часов</w:t>
            </w:r>
          </w:p>
        </w:tc>
        <w:tc>
          <w:tcPr>
            <w:tcW w:w="863"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F934BF">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Дата изучения </w:t>
            </w:r>
          </w:p>
          <w:p w14:paraId="3B1860B3">
            <w:pPr>
              <w:spacing w:before="0" w:after="0" w:line="276" w:lineRule="auto"/>
              <w:ind w:left="135" w:right="0" w:firstLine="0"/>
              <w:jc w:val="left"/>
              <w:rPr>
                <w:spacing w:val="0"/>
                <w:position w:val="0"/>
                <w:shd w:val="clear" w:fill="auto"/>
              </w:rPr>
            </w:pPr>
          </w:p>
        </w:tc>
      </w:tr>
      <w:tr w14:paraId="72CA6E04">
        <w:tblPrEx>
          <w:tblCellMar>
            <w:top w:w="0" w:type="dxa"/>
            <w:left w:w="10" w:type="dxa"/>
            <w:bottom w:w="0" w:type="dxa"/>
            <w:right w:w="10" w:type="dxa"/>
          </w:tblCellMar>
        </w:tblPrEx>
        <w:trPr>
          <w:trHeight w:val="0" w:hRule="atLeast"/>
        </w:trPr>
        <w:tc>
          <w:tcPr>
            <w:tcW w:w="74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0422284">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5925"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248FC36">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9F32A8">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Всего </w:t>
            </w:r>
          </w:p>
          <w:p w14:paraId="540B09E9">
            <w:pPr>
              <w:spacing w:before="0" w:after="0" w:line="276" w:lineRule="auto"/>
              <w:ind w:left="135" w:right="0" w:firstLine="0"/>
              <w:jc w:val="left"/>
              <w:rPr>
                <w:spacing w:val="0"/>
                <w:position w:val="0"/>
                <w:shd w:val="clear" w:fill="auto"/>
              </w:rPr>
            </w:pP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0E257E">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Контрольные работы </w:t>
            </w:r>
          </w:p>
          <w:p w14:paraId="0B0CB2FF">
            <w:pPr>
              <w:spacing w:before="0" w:after="0" w:line="276" w:lineRule="auto"/>
              <w:ind w:left="135" w:right="0" w:firstLine="0"/>
              <w:jc w:val="left"/>
              <w:rPr>
                <w:spacing w:val="0"/>
                <w:position w:val="0"/>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7E362F">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Практические работы </w:t>
            </w:r>
          </w:p>
          <w:p w14:paraId="0F71FC16">
            <w:pPr>
              <w:spacing w:before="0" w:after="0" w:line="276" w:lineRule="auto"/>
              <w:ind w:left="135" w:right="0" w:firstLine="0"/>
              <w:jc w:val="left"/>
              <w:rPr>
                <w:spacing w:val="0"/>
                <w:position w:val="0"/>
                <w:shd w:val="clear" w:fill="auto"/>
              </w:rPr>
            </w:pPr>
          </w:p>
        </w:tc>
        <w:tc>
          <w:tcPr>
            <w:tcW w:w="863"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ADF0B63">
            <w:pPr>
              <w:spacing w:before="0" w:after="200" w:line="276" w:lineRule="auto"/>
              <w:ind w:left="0" w:right="0" w:firstLine="0"/>
              <w:jc w:val="left"/>
              <w:rPr>
                <w:spacing w:val="0"/>
                <w:position w:val="0"/>
                <w:shd w:val="clear" w:fill="auto"/>
              </w:rPr>
            </w:pPr>
          </w:p>
        </w:tc>
      </w:tr>
      <w:tr w14:paraId="7E055927">
        <w:tblPrEx>
          <w:tblCellMar>
            <w:top w:w="0" w:type="dxa"/>
            <w:left w:w="10" w:type="dxa"/>
            <w:bottom w:w="0" w:type="dxa"/>
            <w:right w:w="10" w:type="dxa"/>
          </w:tblCellMar>
        </w:tblPrEx>
        <w:trPr>
          <w:trHeight w:val="0" w:hRule="atLeast"/>
        </w:trPr>
        <w:tc>
          <w:tcPr>
            <w:tcW w:w="10846"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75E4ED">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СИСТЕМАТИЧЕСКИЕ</w:t>
            </w:r>
            <w:r>
              <w:rPr>
                <w:rFonts w:hint="default" w:ascii="Calibri" w:hAnsi="Calibri" w:eastAsia="Calibri" w:cs="Calibri"/>
                <w:b/>
                <w:bCs/>
                <w:color w:val="auto"/>
                <w:spacing w:val="0"/>
                <w:position w:val="0"/>
                <w:sz w:val="22"/>
                <w:shd w:val="clear" w:fill="auto"/>
                <w:lang w:val="ru-RU"/>
              </w:rPr>
              <w:t xml:space="preserve"> ГРУППЫ РАСТЕНИЙ(19 Ч)</w:t>
            </w:r>
          </w:p>
        </w:tc>
      </w:tr>
      <w:tr w14:paraId="7F9D8141">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8D228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22FBE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Многообразие организмов и их классификация</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6A56F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55149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29964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2BC9D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31152F4">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7FB3B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EAA03B">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Систематика растений. Вид как основная систематическая категория</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FB63A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52340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2CFE0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57D67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927E361">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BEDE8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B93DE3">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Общая характеристика водорослей. Зелёные водоросли</w:t>
            </w:r>
            <w:r>
              <w:rPr>
                <w:rFonts w:hint="default" w:ascii="Times New Roman" w:hAnsi="Times New Roman" w:eastAsia="Times New Roman"/>
                <w:color w:val="000000"/>
                <w:spacing w:val="0"/>
                <w:position w:val="0"/>
                <w:sz w:val="24"/>
                <w:shd w:val="clear" w:fill="auto"/>
                <w:lang w:val="ru-RU"/>
              </w:rPr>
              <w:t>.</w:t>
            </w:r>
            <w:r>
              <w:rPr>
                <w:rFonts w:ascii="Times New Roman" w:hAnsi="Times New Roman" w:eastAsia="Times New Roman" w:cs="Times New Roman"/>
                <w:color w:val="000000"/>
                <w:spacing w:val="0"/>
                <w:position w:val="0"/>
                <w:sz w:val="24"/>
                <w:shd w:val="clear" w:fill="auto"/>
              </w:rPr>
              <w:t>Лабораторная работа «Изучение строения одноклеточных водорослей (на примере хламидомонады и хлореллы)»</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4A398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A4F28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177BD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4A6A1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D0BBF1F">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4E483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E29700">
            <w:pPr>
              <w:spacing w:before="0" w:after="0" w:line="276" w:lineRule="auto"/>
              <w:ind w:left="135" w:right="0" w:firstLine="0"/>
              <w:jc w:val="left"/>
              <w:rPr>
                <w:rFonts w:ascii="Times New Roman" w:hAnsi="Times New Roman" w:eastAsia="Times New Roman" w:cs="Times New Roman"/>
                <w:color w:val="000000"/>
                <w:spacing w:val="0"/>
                <w:position w:val="0"/>
                <w:sz w:val="24"/>
                <w:shd w:val="clear" w:fill="auto"/>
              </w:rPr>
            </w:pPr>
            <w:r>
              <w:rPr>
                <w:rFonts w:ascii="Times New Roman" w:hAnsi="Times New Roman" w:eastAsia="Times New Roman" w:cs="Times New Roman"/>
                <w:color w:val="000000"/>
                <w:spacing w:val="0"/>
                <w:position w:val="0"/>
                <w:sz w:val="24"/>
                <w:shd w:val="clear" w:fill="auto"/>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p w14:paraId="577C44D1">
            <w:pPr>
              <w:spacing w:before="0" w:after="0" w:line="276" w:lineRule="auto"/>
              <w:ind w:left="135" w:right="0" w:firstLine="0"/>
              <w:jc w:val="left"/>
              <w:rPr>
                <w:rFonts w:ascii="Times New Roman" w:hAnsi="Times New Roman" w:eastAsia="Times New Roman" w:cs="Times New Roman"/>
                <w:color w:val="000000"/>
                <w:spacing w:val="0"/>
                <w:position w:val="0"/>
                <w:sz w:val="24"/>
                <w:shd w:val="clear" w:fill="auto"/>
              </w:rPr>
            </w:pPr>
            <w:r>
              <w:rPr>
                <w:rFonts w:hint="default" w:ascii="Times New Roman" w:hAnsi="Times New Roman" w:eastAsia="Times New Roman"/>
                <w:color w:val="000000"/>
                <w:spacing w:val="0"/>
                <w:position w:val="0"/>
                <w:sz w:val="24"/>
                <w:shd w:val="clear" w:fill="auto"/>
              </w:rPr>
              <w:t>Размножение водорослей, циклы развития</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16AA6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CAFA3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78200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93E56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0BDAFBF">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CB8AD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8E0F5C">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Бурые и красные водоросли, их строение и жизнедеятельность. Значение водорослей в природе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0CD0A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77B9A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944B5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93348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38399B0">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3BF64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311C8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Высшие споровые растения</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0E76B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7BEEB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67EFE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B8291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DC7DC70">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A0FE3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729035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и строение мхов. Практическая работа «Изучение внешнего строения мхов (на местных видах)»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32DD3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667A8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B580C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B52C1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83546A1">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03ED9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8</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C55BD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Цикл развития мхов. Роль мхов в природе и деятельности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8DAEA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72B4D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DD4FF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5A0E6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A2D828A">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02F20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9</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B671C0">
            <w:pPr>
              <w:spacing w:before="0" w:after="0" w:line="276" w:lineRule="auto"/>
              <w:ind w:left="135" w:right="0" w:firstLine="0"/>
              <w:jc w:val="left"/>
              <w:rPr>
                <w:rFonts w:hint="default"/>
                <w:spacing w:val="0"/>
                <w:position w:val="0"/>
                <w:shd w:val="clear" w:fill="auto"/>
                <w:lang w:val="ru-RU"/>
              </w:rPr>
            </w:pPr>
            <w:r>
              <w:rPr>
                <w:rFonts w:ascii="Times New Roman" w:hAnsi="Times New Roman" w:eastAsia="Times New Roman" w:cs="Times New Roman"/>
                <w:color w:val="000000"/>
                <w:spacing w:val="0"/>
                <w:position w:val="0"/>
                <w:sz w:val="24"/>
                <w:shd w:val="clear" w:fill="auto"/>
              </w:rPr>
              <w:t>Общая характеристика папоротникообразных</w:t>
            </w:r>
            <w:r>
              <w:rPr>
                <w:rFonts w:hint="default" w:ascii="Times New Roman" w:hAnsi="Times New Roman" w:eastAsia="Times New Roman" w:cs="Times New Roman"/>
                <w:color w:val="000000"/>
                <w:spacing w:val="0"/>
                <w:position w:val="0"/>
                <w:sz w:val="24"/>
                <w:shd w:val="clear" w:fill="auto"/>
                <w:lang w:val="ru-RU"/>
              </w:rPr>
              <w:t>.</w:t>
            </w:r>
            <w:r>
              <w:rPr>
                <w:rFonts w:hint="default" w:ascii="Times New Roman" w:hAnsi="Times New Roman" w:eastAsia="Times New Roman"/>
                <w:color w:val="000000"/>
                <w:spacing w:val="0"/>
                <w:position w:val="0"/>
                <w:sz w:val="24"/>
                <w:shd w:val="clear" w:fill="auto"/>
                <w:lang w:val="ru-RU"/>
              </w:rPr>
              <w:t>Особенности строения и жизнедеятельности папоротников</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51995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543D9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ADBED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5521A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D36980B">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F5518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10</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939D3F">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664EB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44717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813DD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65664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D88EED1">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50932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0B9F3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Размножение и цикл развития папоротникообразных. Значение папоротникообразных в природе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6AF7A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9A66E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E6095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8EA11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514FB2D">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A3092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1C0E4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DA23B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07237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E5A1F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CC083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62EB2EC">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773BB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38DED7">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Размножение хвойных, циклы развития. Значение хвойных растений в природе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2763A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9F06C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1B2C4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0B33C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763D7C1">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7D3CB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872BA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DEFA5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55055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ABE3F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EA3EA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0395160">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4A0C2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7714D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Классификация и цикл развития покрытосеменных растений</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717C7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73648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3A3A3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FDAE8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DD6E4AC">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9AB26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2B6A18">
            <w:pPr>
              <w:spacing w:before="0" w:after="0" w:line="276" w:lineRule="auto"/>
              <w:ind w:left="135" w:right="0" w:firstLine="0"/>
              <w:jc w:val="left"/>
              <w:rPr>
                <w:rFonts w:hint="default"/>
                <w:spacing w:val="0"/>
                <w:position w:val="0"/>
                <w:shd w:val="clear" w:fill="auto"/>
                <w:lang w:val="ru-RU"/>
              </w:rPr>
            </w:pPr>
            <w:r>
              <w:rPr>
                <w:rFonts w:hint="default" w:ascii="Times New Roman" w:hAnsi="Times New Roman" w:eastAsia="Times New Roman"/>
                <w:color w:val="000000"/>
                <w:spacing w:val="0"/>
                <w:position w:val="0"/>
                <w:sz w:val="24"/>
                <w:shd w:val="clear" w:fill="auto"/>
              </w:rPr>
              <w:t>Характеристика растений семейств Паслёновые и Крестоцветные</w:t>
            </w:r>
            <w:r>
              <w:rPr>
                <w:rFonts w:hint="default" w:ascii="Times New Roman" w:hAnsi="Times New Roman" w:eastAsia="Times New Roman"/>
                <w:color w:val="000000"/>
                <w:spacing w:val="0"/>
                <w:position w:val="0"/>
                <w:sz w:val="24"/>
                <w:shd w:val="clear" w:fill="auto"/>
                <w:lang w:val="ru-RU"/>
              </w:rPr>
              <w:t>.</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7C1DB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ACAC7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3FF0E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A55A9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BD03B55">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F1276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0AFB9F">
            <w:pPr>
              <w:spacing w:before="0" w:after="0" w:line="276" w:lineRule="auto"/>
              <w:ind w:left="135" w:right="0" w:firstLine="0"/>
              <w:jc w:val="left"/>
              <w:rPr>
                <w:rFonts w:hint="default"/>
                <w:spacing w:val="0"/>
                <w:position w:val="0"/>
                <w:shd w:val="clear" w:fill="auto"/>
                <w:lang w:val="ru-RU"/>
              </w:rPr>
            </w:pPr>
            <w:r>
              <w:rPr>
                <w:rFonts w:hint="default" w:ascii="Times New Roman" w:hAnsi="Times New Roman" w:eastAsia="Times New Roman"/>
                <w:color w:val="000000"/>
                <w:spacing w:val="0"/>
                <w:position w:val="0"/>
                <w:sz w:val="24"/>
                <w:shd w:val="clear" w:fill="auto"/>
              </w:rPr>
              <w:t>Характеристика растений семейства Розоцветные</w:t>
            </w:r>
            <w:r>
              <w:rPr>
                <w:rFonts w:hint="default" w:ascii="Times New Roman" w:hAnsi="Times New Roman" w:eastAsia="Times New Roman"/>
                <w:color w:val="000000"/>
                <w:spacing w:val="0"/>
                <w:position w:val="0"/>
                <w:sz w:val="24"/>
                <w:shd w:val="clear" w:fill="auto"/>
                <w:lang w:val="ru-RU"/>
              </w:rPr>
              <w:t>, Сложноцветные</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19D09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78580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33FA9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5EF2E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29682F1">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EE2EF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EEF79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74AE2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A3229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8A5EA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71C90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8CE2011">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61B5A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DAAA4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Культурные представители семейств покрытосеменных, их использование человеком</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B7C61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371A6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37051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62EB7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E59A68F">
        <w:tblPrEx>
          <w:tblCellMar>
            <w:top w:w="0" w:type="dxa"/>
            <w:left w:w="10" w:type="dxa"/>
            <w:bottom w:w="0" w:type="dxa"/>
            <w:right w:w="10" w:type="dxa"/>
          </w:tblCellMar>
        </w:tblPrEx>
        <w:trPr>
          <w:trHeight w:val="0" w:hRule="atLeast"/>
        </w:trPr>
        <w:tc>
          <w:tcPr>
            <w:tcW w:w="10846"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6FD98B">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РАЗВИТИЕ</w:t>
            </w:r>
            <w:r>
              <w:rPr>
                <w:rFonts w:hint="default" w:ascii="Calibri" w:hAnsi="Calibri" w:eastAsia="Calibri" w:cs="Calibri"/>
                <w:b/>
                <w:bCs/>
                <w:color w:val="auto"/>
                <w:spacing w:val="0"/>
                <w:position w:val="0"/>
                <w:sz w:val="22"/>
                <w:shd w:val="clear" w:fill="auto"/>
                <w:lang w:val="ru-RU"/>
              </w:rPr>
              <w:t xml:space="preserve"> РАСТИТЕЛЬНОГО МИРА НА ЗЕМЛЕ (2 Ч)</w:t>
            </w:r>
          </w:p>
        </w:tc>
      </w:tr>
      <w:tr w14:paraId="14C01285">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C4804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20</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B42EB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Эволюционное развитие растительного мира на Земле</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5CE76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C6797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2A039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42D83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01936E1">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A51C2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A86FB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Этапы развития наземных растений основных систематических групп</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42DD4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51DF1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84C94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A5696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8728DD8">
        <w:tblPrEx>
          <w:tblCellMar>
            <w:top w:w="0" w:type="dxa"/>
            <w:left w:w="10" w:type="dxa"/>
            <w:bottom w:w="0" w:type="dxa"/>
            <w:right w:w="10" w:type="dxa"/>
          </w:tblCellMar>
        </w:tblPrEx>
        <w:trPr>
          <w:trHeight w:val="0" w:hRule="atLeast"/>
        </w:trPr>
        <w:tc>
          <w:tcPr>
            <w:tcW w:w="10846"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FA9D60">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РАСТЕНИЯ</w:t>
            </w:r>
            <w:r>
              <w:rPr>
                <w:rFonts w:hint="default" w:ascii="Calibri" w:hAnsi="Calibri" w:eastAsia="Calibri" w:cs="Calibri"/>
                <w:b/>
                <w:bCs/>
                <w:color w:val="auto"/>
                <w:spacing w:val="0"/>
                <w:position w:val="0"/>
                <w:sz w:val="22"/>
                <w:shd w:val="clear" w:fill="auto"/>
                <w:lang w:val="ru-RU"/>
              </w:rPr>
              <w:t xml:space="preserve"> В ПРИРОДНЫХ СООБЩЕСТВАХ (3Ч)</w:t>
            </w:r>
          </w:p>
        </w:tc>
      </w:tr>
      <w:tr w14:paraId="52B03FC6">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46E25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22</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6DA69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Растения и среда обитания. Экологические факторы</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9AD90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5678E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0D4C0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E2804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73EDDE9">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B5CF7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23</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E0C65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Растительные сообщества. Структура растительного сообщества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6452D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4ACD3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2687D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64964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F971879">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AE086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24</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9003A7">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Растительность природных зон Земли</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42DE1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EDA40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D9C07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DB105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FF1301A">
        <w:tblPrEx>
          <w:tblCellMar>
            <w:top w:w="0" w:type="dxa"/>
            <w:left w:w="10" w:type="dxa"/>
            <w:bottom w:w="0" w:type="dxa"/>
            <w:right w:w="10" w:type="dxa"/>
          </w:tblCellMar>
        </w:tblPrEx>
        <w:trPr>
          <w:trHeight w:val="0" w:hRule="atLeast"/>
        </w:trPr>
        <w:tc>
          <w:tcPr>
            <w:tcW w:w="10846"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546BEB">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РАСТЕНИЯ</w:t>
            </w:r>
            <w:r>
              <w:rPr>
                <w:rFonts w:hint="default" w:ascii="Calibri" w:hAnsi="Calibri" w:eastAsia="Calibri" w:cs="Calibri"/>
                <w:b/>
                <w:bCs/>
                <w:color w:val="auto"/>
                <w:spacing w:val="0"/>
                <w:position w:val="0"/>
                <w:sz w:val="22"/>
                <w:shd w:val="clear" w:fill="auto"/>
                <w:lang w:val="ru-RU"/>
              </w:rPr>
              <w:t xml:space="preserve"> И ЧЕЛОВЕК (3 Ч)</w:t>
            </w:r>
          </w:p>
        </w:tc>
      </w:tr>
      <w:tr w14:paraId="68266DB6">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E464E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25</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9DF0EF">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Культурные растения и их происхождение. Культурные растения сельскохозяйственных угодий</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ED0B6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9F25C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5F900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4D773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36D127B">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44C4C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26</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2C196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Всероссийская проверочная работа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88B8B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55524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58BDD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1FB4A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E31C925">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37285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27</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02C2E2">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Растения города. Декоративное цветоводство. Охрана растительного мира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B95D2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2F399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w:t>
            </w: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30B6B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A1D3F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B824F3F">
        <w:tblPrEx>
          <w:tblCellMar>
            <w:top w:w="0" w:type="dxa"/>
            <w:left w:w="10" w:type="dxa"/>
            <w:bottom w:w="0" w:type="dxa"/>
            <w:right w:w="10" w:type="dxa"/>
          </w:tblCellMar>
        </w:tblPrEx>
        <w:trPr>
          <w:trHeight w:val="0" w:hRule="atLeast"/>
        </w:trPr>
        <w:tc>
          <w:tcPr>
            <w:tcW w:w="10846"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4BEC47">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ГРИБЫ</w:t>
            </w:r>
            <w:r>
              <w:rPr>
                <w:rFonts w:hint="default" w:ascii="Calibri" w:hAnsi="Calibri" w:eastAsia="Calibri" w:cs="Calibri"/>
                <w:b/>
                <w:bCs/>
                <w:color w:val="auto"/>
                <w:spacing w:val="0"/>
                <w:position w:val="0"/>
                <w:sz w:val="22"/>
                <w:shd w:val="clear" w:fill="auto"/>
                <w:lang w:val="ru-RU"/>
              </w:rPr>
              <w:t>.ЛИШАЙНИКИ.БАКТЕРИИ (7Ч)</w:t>
            </w:r>
          </w:p>
        </w:tc>
      </w:tr>
      <w:tr w14:paraId="1D53F762">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7D0BC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28</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FC8B5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E55EB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9F64E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3B6B0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44E44F">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D2B7D7C">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B9E39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29</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CD2F9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Роль бактерий в природе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B5C83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986E5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23BEE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C2FEB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CEB0123">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8B15E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30</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E0045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Грибы. Общая характеристика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8EECC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14E52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210FE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2F481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EC86D9C">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24D8D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31</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48119E">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Шляпочные грибы. Практическая работа «Изучение строения плодовых тел шляпочных грибов (или изучение шляпочных грибов на муляжах)»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62BC9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75BE8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60A01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F5987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2418589">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91E09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32</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FAFB9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Плесневые и дрожжи. Практическая работа «Изучение строения одноклеточных (мукор) и многоклеточных (пеницилл) плесневых грибов»</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0B67E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FE349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AB03C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C401D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6C18BCB">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ABEF5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33</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19E0E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Грибы -паразиты растений, животных 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15878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690C9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F6DE9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192D6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01ACD15">
        <w:tblPrEx>
          <w:tblCellMar>
            <w:top w:w="0" w:type="dxa"/>
            <w:left w:w="10" w:type="dxa"/>
            <w:bottom w:w="0" w:type="dxa"/>
            <w:right w:w="10" w:type="dxa"/>
          </w:tblCellMar>
        </w:tblPrEx>
        <w:trPr>
          <w:trHeight w:val="0" w:hRule="atLeast"/>
        </w:trPr>
        <w:tc>
          <w:tcPr>
            <w:tcW w:w="74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D765E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34</w:t>
            </w:r>
          </w:p>
        </w:tc>
        <w:tc>
          <w:tcPr>
            <w:tcW w:w="5925"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D46F2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Лишайники - комплексные организмы. Практическая работа «Изучение строения лишайников»</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2FC0F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1F377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FA2FB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6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97C5D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88564EC">
        <w:tblPrEx>
          <w:tblCellMar>
            <w:top w:w="0" w:type="dxa"/>
            <w:left w:w="10" w:type="dxa"/>
            <w:bottom w:w="0" w:type="dxa"/>
            <w:right w:w="10" w:type="dxa"/>
          </w:tblCellMar>
        </w:tblPrEx>
        <w:trPr>
          <w:gridAfter w:val="1"/>
          <w:wAfter w:w="863" w:type="dxa"/>
          <w:trHeight w:val="0" w:hRule="atLeast"/>
        </w:trPr>
        <w:tc>
          <w:tcPr>
            <w:tcW w:w="6671"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E1F95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ОБЩЕЕ КОЛИЧЕСТВО ЧАСОВ ПО ПРОГРАММЕ</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2732A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34 </w:t>
            </w:r>
          </w:p>
        </w:tc>
        <w:tc>
          <w:tcPr>
            <w:tcW w:w="10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46B15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2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AC53E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6.5 </w:t>
            </w:r>
          </w:p>
        </w:tc>
      </w:tr>
    </w:tbl>
    <w:p w14:paraId="3C6D1195">
      <w:pPr>
        <w:spacing w:before="0" w:after="0" w:line="276" w:lineRule="auto"/>
        <w:ind w:right="0"/>
        <w:jc w:val="left"/>
        <w:rPr>
          <w:rFonts w:ascii="Times New Roman" w:hAnsi="Times New Roman" w:eastAsia="Times New Roman" w:cs="Times New Roman"/>
          <w:b/>
          <w:color w:val="000000"/>
          <w:spacing w:val="0"/>
          <w:position w:val="0"/>
          <w:sz w:val="28"/>
          <w:shd w:val="clear" w:fill="auto"/>
        </w:rPr>
      </w:pPr>
    </w:p>
    <w:p w14:paraId="0FACE198">
      <w:pPr>
        <w:spacing w:before="0" w:after="0" w:line="276" w:lineRule="auto"/>
        <w:ind w:left="120"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8 КЛАСС </w:t>
      </w:r>
    </w:p>
    <w:tbl>
      <w:tblPr>
        <w:tblStyle w:val="3"/>
        <w:tblW w:w="10871" w:type="dxa"/>
        <w:tblInd w:w="0" w:type="dxa"/>
        <w:tblLayout w:type="autofit"/>
        <w:tblCellMar>
          <w:top w:w="0" w:type="dxa"/>
          <w:left w:w="10" w:type="dxa"/>
          <w:bottom w:w="0" w:type="dxa"/>
          <w:right w:w="10" w:type="dxa"/>
        </w:tblCellMar>
      </w:tblPr>
      <w:tblGrid>
        <w:gridCol w:w="673"/>
        <w:gridCol w:w="5998"/>
        <w:gridCol w:w="962"/>
        <w:gridCol w:w="1113"/>
        <w:gridCol w:w="1237"/>
        <w:gridCol w:w="888"/>
      </w:tblGrid>
      <w:tr w14:paraId="2C3A0576">
        <w:tblPrEx>
          <w:tblCellMar>
            <w:top w:w="0" w:type="dxa"/>
            <w:left w:w="10" w:type="dxa"/>
            <w:bottom w:w="0" w:type="dxa"/>
            <w:right w:w="10" w:type="dxa"/>
          </w:tblCellMar>
        </w:tblPrEx>
        <w:trPr>
          <w:trHeight w:val="0" w:hRule="atLeast"/>
        </w:trPr>
        <w:tc>
          <w:tcPr>
            <w:tcW w:w="673"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89F1B7">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Segoe UI Symbol" w:hAnsi="Segoe UI Symbol" w:eastAsia="Segoe UI Symbol" w:cs="Segoe UI Symbol"/>
                <w:b/>
                <w:color w:val="000000"/>
                <w:spacing w:val="0"/>
                <w:position w:val="0"/>
                <w:sz w:val="24"/>
                <w:shd w:val="clear" w:fill="auto"/>
              </w:rPr>
              <w:t>№</w:t>
            </w:r>
            <w:r>
              <w:rPr>
                <w:rFonts w:ascii="Times New Roman" w:hAnsi="Times New Roman" w:eastAsia="Times New Roman" w:cs="Times New Roman"/>
                <w:b/>
                <w:color w:val="000000"/>
                <w:spacing w:val="0"/>
                <w:position w:val="0"/>
                <w:sz w:val="24"/>
                <w:shd w:val="clear" w:fill="auto"/>
              </w:rPr>
              <w:t xml:space="preserve"> п/п </w:t>
            </w:r>
          </w:p>
          <w:p w14:paraId="4270C4B2">
            <w:pPr>
              <w:spacing w:before="0" w:after="0" w:line="276" w:lineRule="auto"/>
              <w:ind w:left="135" w:right="0" w:firstLine="0"/>
              <w:jc w:val="left"/>
              <w:rPr>
                <w:spacing w:val="0"/>
                <w:position w:val="0"/>
                <w:shd w:val="clear" w:fill="auto"/>
              </w:rPr>
            </w:pPr>
          </w:p>
        </w:tc>
        <w:tc>
          <w:tcPr>
            <w:tcW w:w="5998"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4C5B15">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Тема урока </w:t>
            </w:r>
          </w:p>
          <w:p w14:paraId="0C3764FC">
            <w:pPr>
              <w:spacing w:before="0" w:after="0" w:line="276" w:lineRule="auto"/>
              <w:ind w:left="135" w:right="0" w:firstLine="0"/>
              <w:jc w:val="left"/>
              <w:rPr>
                <w:spacing w:val="0"/>
                <w:position w:val="0"/>
                <w:shd w:val="clear" w:fill="auto"/>
              </w:rPr>
            </w:pPr>
          </w:p>
        </w:tc>
        <w:tc>
          <w:tcPr>
            <w:tcW w:w="3312" w:type="dxa"/>
            <w:gridSpan w:val="3"/>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9DD9BF">
            <w:pPr>
              <w:spacing w:before="0" w:after="0" w:line="276" w:lineRule="auto"/>
              <w:ind w:left="0"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Количество часов</w:t>
            </w:r>
          </w:p>
        </w:tc>
        <w:tc>
          <w:tcPr>
            <w:tcW w:w="888"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32D012">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Дата изучения </w:t>
            </w:r>
          </w:p>
          <w:p w14:paraId="480518A1">
            <w:pPr>
              <w:spacing w:before="0" w:after="0" w:line="276" w:lineRule="auto"/>
              <w:ind w:left="135" w:right="0" w:firstLine="0"/>
              <w:jc w:val="left"/>
              <w:rPr>
                <w:spacing w:val="0"/>
                <w:position w:val="0"/>
                <w:shd w:val="clear" w:fill="auto"/>
              </w:rPr>
            </w:pPr>
          </w:p>
        </w:tc>
      </w:tr>
      <w:tr w14:paraId="139C270B">
        <w:tblPrEx>
          <w:tblCellMar>
            <w:top w:w="0" w:type="dxa"/>
            <w:left w:w="10" w:type="dxa"/>
            <w:bottom w:w="0" w:type="dxa"/>
            <w:right w:w="10" w:type="dxa"/>
          </w:tblCellMar>
        </w:tblPrEx>
        <w:trPr>
          <w:trHeight w:val="0" w:hRule="atLeast"/>
        </w:trPr>
        <w:tc>
          <w:tcPr>
            <w:tcW w:w="673"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0F6078F">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5998"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A590F53">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BFB236">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Всего </w:t>
            </w:r>
          </w:p>
          <w:p w14:paraId="01E9DA1D">
            <w:pPr>
              <w:spacing w:before="0" w:after="0" w:line="276" w:lineRule="auto"/>
              <w:ind w:left="135" w:right="0" w:firstLine="0"/>
              <w:jc w:val="left"/>
              <w:rPr>
                <w:spacing w:val="0"/>
                <w:position w:val="0"/>
                <w:shd w:val="clear" w:fill="auto"/>
              </w:rPr>
            </w:pP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1A3515">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Контрольные работы </w:t>
            </w:r>
          </w:p>
          <w:p w14:paraId="1CC3B517">
            <w:pPr>
              <w:spacing w:before="0" w:after="0" w:line="276" w:lineRule="auto"/>
              <w:ind w:left="135" w:right="0" w:firstLine="0"/>
              <w:jc w:val="left"/>
              <w:rPr>
                <w:spacing w:val="0"/>
                <w:position w:val="0"/>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F0C753">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Практические работы </w:t>
            </w:r>
          </w:p>
          <w:p w14:paraId="15475538">
            <w:pPr>
              <w:spacing w:before="0" w:after="0" w:line="276" w:lineRule="auto"/>
              <w:ind w:left="135" w:right="0" w:firstLine="0"/>
              <w:jc w:val="left"/>
              <w:rPr>
                <w:spacing w:val="0"/>
                <w:position w:val="0"/>
                <w:shd w:val="clear" w:fill="auto"/>
              </w:rPr>
            </w:pPr>
          </w:p>
        </w:tc>
        <w:tc>
          <w:tcPr>
            <w:tcW w:w="888"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7A1E560">
            <w:pPr>
              <w:spacing w:before="0" w:after="200" w:line="276" w:lineRule="auto"/>
              <w:ind w:left="0" w:right="0" w:firstLine="0"/>
              <w:jc w:val="left"/>
              <w:rPr>
                <w:spacing w:val="0"/>
                <w:position w:val="0"/>
                <w:shd w:val="clear" w:fill="auto"/>
              </w:rPr>
            </w:pPr>
          </w:p>
        </w:tc>
      </w:tr>
      <w:tr w14:paraId="70039E72">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5C7610">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ЖИВОТНЫЙ</w:t>
            </w:r>
            <w:r>
              <w:rPr>
                <w:rFonts w:hint="default" w:ascii="Calibri" w:hAnsi="Calibri" w:eastAsia="Calibri" w:cs="Calibri"/>
                <w:b/>
                <w:bCs/>
                <w:color w:val="auto"/>
                <w:spacing w:val="0"/>
                <w:position w:val="0"/>
                <w:sz w:val="22"/>
                <w:shd w:val="clear" w:fill="auto"/>
                <w:lang w:val="ru-RU"/>
              </w:rPr>
              <w:t xml:space="preserve"> ОРГАНИЗМ (4 Ч)</w:t>
            </w:r>
          </w:p>
        </w:tc>
      </w:tr>
      <w:tr w14:paraId="0B1F4408">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4625E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79F56F">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Зоология  — наука о животных. Общие признаки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50F3D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5F30B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477FD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A0B2E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C4082D9">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9CACD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F55F55">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Строение и процессы жизнедеятельности животной клетки</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A2A21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3E740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1B531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7FAD2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A192E32">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61A22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194D6B">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Ткани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7B207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DB6C5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F1C64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378D3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D810CFE">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AC974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FDD25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Органы и системы органов животных. Лабораторная работа «Исследование под микроскопом готовых микропрепаратов клеток и тканей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34709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8A916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0041F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DE346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F2E9CC0">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57AC4D">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hint="default" w:ascii="Calibri" w:hAnsi="Calibri" w:eastAsia="Calibri" w:cs="Calibri"/>
                <w:b/>
                <w:bCs/>
                <w:color w:val="auto"/>
                <w:spacing w:val="0"/>
                <w:position w:val="0"/>
                <w:sz w:val="22"/>
                <w:shd w:val="clear" w:fill="auto"/>
                <w:lang w:val="ru-RU"/>
              </w:rPr>
              <w:t>СТРОЕНИЕ И ЖИЗНЕДЕЯТЕЛЬНОСТЬ ЖИВОТНОГО ОРГАНИЗМА (12 Ч)</w:t>
            </w:r>
          </w:p>
        </w:tc>
      </w:tr>
      <w:tr w14:paraId="6438A910">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33402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4263EF">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Опора и движение животных. Практическая работа «Ознакомление с органами опоры и движения у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D04D6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F038D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43564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3882F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C1CE958">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831AF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1E4C26">
            <w:pPr>
              <w:spacing w:before="0" w:after="0" w:line="276" w:lineRule="auto"/>
              <w:ind w:left="135" w:right="0" w:firstLine="0"/>
              <w:jc w:val="left"/>
              <w:rPr>
                <w:rFonts w:hint="default"/>
                <w:spacing w:val="0"/>
                <w:position w:val="0"/>
                <w:shd w:val="clear" w:fill="auto"/>
                <w:lang w:val="ru-RU"/>
              </w:rPr>
            </w:pPr>
            <w:r>
              <w:rPr>
                <w:rFonts w:ascii="Times New Roman" w:hAnsi="Times New Roman" w:eastAsia="Times New Roman" w:cs="Times New Roman"/>
                <w:color w:val="000000"/>
                <w:spacing w:val="0"/>
                <w:position w:val="0"/>
                <w:sz w:val="24"/>
                <w:shd w:val="clear" w:fill="auto"/>
              </w:rPr>
              <w:t>Питание и пищеварение у  животных</w:t>
            </w:r>
            <w:r>
              <w:rPr>
                <w:rFonts w:hint="default" w:ascii="Times New Roman" w:hAnsi="Times New Roman" w:eastAsia="Times New Roman" w:cs="Times New Roman"/>
                <w:color w:val="000000"/>
                <w:spacing w:val="0"/>
                <w:position w:val="0"/>
                <w:sz w:val="24"/>
                <w:shd w:val="clear" w:fill="auto"/>
                <w:lang w:val="ru-RU"/>
              </w:rPr>
              <w:t xml:space="preserve">. </w:t>
            </w:r>
            <w:r>
              <w:rPr>
                <w:rFonts w:ascii="Times New Roman" w:hAnsi="Times New Roman" w:eastAsia="Times New Roman" w:cs="Times New Roman"/>
                <w:color w:val="000000"/>
                <w:spacing w:val="0"/>
                <w:position w:val="0"/>
                <w:sz w:val="24"/>
                <w:shd w:val="clear" w:fill="auto"/>
              </w:rPr>
              <w:t>Практическая работа «Изучение способов поглощения пищи у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DBAAF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F2A15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E660D4">
            <w:pPr>
              <w:spacing w:before="0" w:after="0" w:line="276" w:lineRule="auto"/>
              <w:ind w:left="135" w:right="0" w:firstLine="0"/>
              <w:jc w:val="center"/>
              <w:rPr>
                <w:rFonts w:hint="default" w:ascii="Calibri" w:hAnsi="Calibri" w:eastAsia="Calibri" w:cs="Calibri"/>
                <w:color w:val="auto"/>
                <w:spacing w:val="0"/>
                <w:position w:val="0"/>
                <w:sz w:val="22"/>
                <w:shd w:val="clear" w:fill="auto"/>
                <w:lang w:val="ru-RU"/>
              </w:rPr>
            </w:pPr>
            <w:r>
              <w:rPr>
                <w:rFonts w:hint="default" w:ascii="Calibri" w:hAnsi="Calibri" w:eastAsia="Calibri" w:cs="Calibri"/>
                <w:color w:val="auto"/>
                <w:spacing w:val="0"/>
                <w:position w:val="0"/>
                <w:sz w:val="22"/>
                <w:shd w:val="clear" w:fill="auto"/>
                <w:lang w:val="ru-RU"/>
              </w:rPr>
              <w:t>0,5</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3280D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3F4E35B">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D7586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26E4C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Дыхание животных. Практическая работа «Изучение способов дыхания у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2C28D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48270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7E7CAE">
            <w:pPr>
              <w:spacing w:before="0" w:after="0" w:line="276" w:lineRule="auto"/>
              <w:ind w:left="135" w:right="0" w:firstLine="0"/>
              <w:jc w:val="center"/>
              <w:rPr>
                <w:spacing w:val="0"/>
                <w:position w:val="0"/>
                <w:shd w:val="clear" w:fill="auto"/>
              </w:rPr>
            </w:pPr>
          </w:p>
          <w:p w14:paraId="0083F589">
            <w:pPr>
              <w:spacing w:before="0" w:after="0" w:line="276" w:lineRule="auto"/>
              <w:ind w:left="135" w:right="0" w:firstLine="0"/>
              <w:jc w:val="center"/>
              <w:rPr>
                <w:rFonts w:hint="default"/>
                <w:spacing w:val="0"/>
                <w:position w:val="0"/>
                <w:shd w:val="clear" w:fill="auto"/>
                <w:lang w:val="ru-RU"/>
              </w:rPr>
            </w:pPr>
            <w:r>
              <w:rPr>
                <w:rFonts w:hint="default"/>
                <w:spacing w:val="0"/>
                <w:position w:val="0"/>
                <w:shd w:val="clear" w:fill="auto"/>
                <w:lang w:val="ru-RU"/>
              </w:rPr>
              <w:t>0,5</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B01EE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2E59B25">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F2CBA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8</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9B6E68">
            <w:pPr>
              <w:spacing w:before="0" w:after="0" w:line="276" w:lineRule="auto"/>
              <w:ind w:left="135" w:right="0" w:firstLine="0"/>
              <w:jc w:val="left"/>
              <w:rPr>
                <w:rFonts w:hint="default"/>
                <w:spacing w:val="0"/>
                <w:position w:val="0"/>
                <w:shd w:val="clear" w:fill="auto"/>
                <w:lang w:val="ru-RU"/>
              </w:rPr>
            </w:pPr>
            <w:r>
              <w:rPr>
                <w:rFonts w:hint="default" w:ascii="Times New Roman" w:hAnsi="Times New Roman" w:eastAsia="Times New Roman" w:cs="Times New Roman"/>
                <w:color w:val="000000"/>
                <w:spacing w:val="0"/>
                <w:position w:val="0"/>
                <w:sz w:val="24"/>
                <w:shd w:val="clear" w:fill="auto"/>
              </w:rPr>
              <w:t>Транспорт веществ у животных. Кровеносная система. Кровообращение</w:t>
            </w:r>
            <w:r>
              <w:rPr>
                <w:rFonts w:hint="default" w:ascii="Times New Roman" w:hAnsi="Times New Roman" w:eastAsia="Times New Roman" w:cs="Times New Roman"/>
                <w:color w:val="000000"/>
                <w:spacing w:val="0"/>
                <w:position w:val="0"/>
                <w:sz w:val="24"/>
                <w:shd w:val="clear" w:fill="auto"/>
                <w:lang w:val="ru-RU"/>
              </w:rPr>
              <w:t xml:space="preserve">. </w:t>
            </w:r>
            <w:r>
              <w:rPr>
                <w:rFonts w:ascii="Times New Roman" w:hAnsi="Times New Roman" w:eastAsia="Times New Roman" w:cs="Times New Roman"/>
                <w:color w:val="000000"/>
                <w:spacing w:val="0"/>
                <w:position w:val="0"/>
                <w:sz w:val="24"/>
                <w:shd w:val="clear" w:fill="auto"/>
              </w:rPr>
              <w:t>Практическая работа «Ознакомление с системами органов транспорта веществ у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0BC2F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33226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02AA8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4FF59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62695F9">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EBFEE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9</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1C9B0E">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Выделение у животных</w:t>
            </w:r>
            <w:r>
              <w:rPr>
                <w:rFonts w:ascii="Times New Roman" w:hAnsi="Times New Roman" w:eastAsia="Times New Roman" w:cs="Times New Roman"/>
                <w:color w:val="000000"/>
                <w:spacing w:val="0"/>
                <w:position w:val="0"/>
                <w:sz w:val="24"/>
                <w:shd w:val="clear" w:fill="auto"/>
              </w:rPr>
              <w:t xml:space="preserve"> </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5A93D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7E658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FA461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4DC37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A2500F5">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61DC8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10</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95164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Покровы тела у животных. Практическая работа «Изучение покровов тела у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8D9CF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45A88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24F5A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DE8D8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D668C43">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8E56E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92BF4A">
            <w:pPr>
              <w:spacing w:before="0" w:after="0" w:line="276" w:lineRule="auto"/>
              <w:ind w:left="135" w:right="0" w:firstLine="0"/>
              <w:jc w:val="left"/>
              <w:rPr>
                <w:spacing w:val="0"/>
                <w:position w:val="0"/>
                <w:shd w:val="clear" w:fill="auto"/>
              </w:rPr>
            </w:pPr>
            <w:r>
              <w:rPr>
                <w:rFonts w:hint="default" w:ascii="Times New Roman" w:hAnsi="Times New Roman" w:eastAsia="Times New Roman" w:cs="Times New Roman"/>
                <w:color w:val="000000"/>
                <w:spacing w:val="0"/>
                <w:position w:val="0"/>
                <w:sz w:val="24"/>
                <w:shd w:val="clear" w:fill="auto"/>
              </w:rPr>
              <w:t>Раздражимость и рефлексы у животных. Нервная регуляция организма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8B8E1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BAA88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F3F0E0">
            <w:pPr>
              <w:spacing w:before="0" w:after="0" w:line="276" w:lineRule="auto"/>
              <w:ind w:left="135" w:right="0" w:firstLine="0"/>
              <w:jc w:val="center"/>
              <w:rPr>
                <w:rFonts w:hint="default" w:ascii="Calibri" w:hAnsi="Calibri" w:eastAsia="Calibri" w:cs="Calibri"/>
                <w:color w:val="auto"/>
                <w:spacing w:val="0"/>
                <w:position w:val="0"/>
                <w:sz w:val="22"/>
                <w:shd w:val="clear" w:fill="auto"/>
                <w:lang w:val="ru-RU"/>
              </w:rPr>
            </w:pPr>
            <w:r>
              <w:rPr>
                <w:rFonts w:hint="default" w:ascii="Calibri" w:hAnsi="Calibri" w:eastAsia="Calibri" w:cs="Calibri"/>
                <w:color w:val="auto"/>
                <w:spacing w:val="0"/>
                <w:position w:val="0"/>
                <w:sz w:val="22"/>
                <w:shd w:val="clear" w:fill="auto"/>
                <w:lang w:val="ru-RU"/>
              </w:rPr>
              <w:t>0,5</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E8759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71B22C9">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F449F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9BAE2B">
            <w:pPr>
              <w:spacing w:before="0" w:after="0" w:line="276" w:lineRule="auto"/>
              <w:ind w:left="135" w:right="0" w:firstLine="0"/>
              <w:jc w:val="left"/>
              <w:rPr>
                <w:spacing w:val="0"/>
                <w:position w:val="0"/>
                <w:shd w:val="clear" w:fill="auto"/>
              </w:rPr>
            </w:pPr>
            <w:r>
              <w:rPr>
                <w:rFonts w:hint="default" w:ascii="Times New Roman" w:hAnsi="Times New Roman" w:eastAsia="Times New Roman" w:cs="Times New Roman"/>
                <w:color w:val="000000"/>
                <w:spacing w:val="0"/>
                <w:position w:val="0"/>
                <w:sz w:val="24"/>
                <w:shd w:val="clear" w:fill="auto"/>
              </w:rPr>
              <w:t>Гуморальная регуляция организма. Органы чувств</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D62BD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07808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077D91">
            <w:pPr>
              <w:spacing w:before="0" w:after="0" w:line="276" w:lineRule="auto"/>
              <w:ind w:left="135" w:right="0" w:firstLine="0"/>
              <w:jc w:val="center"/>
              <w:rPr>
                <w:spacing w:val="0"/>
                <w:position w:val="0"/>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AA1E9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40243CA">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7C936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E8860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Координация и регуляция жизнедеятельности у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FAF91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BC455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4B38D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20D65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2536A40">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15405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7107F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Раздражимость и поведение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AF903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9CAAC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6F92B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FBDF5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8679808">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D9B25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76142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Формы размножения животных. Практическая работа «Строение яйца и развитие зародыша птицы (курицы)»</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AFC1D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D5BCA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1F87F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54856F">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4AC2663">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D9F3A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AAB59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Рост и развитие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705BE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54F60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9BEA4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85EA9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9D4BB6D">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95C845">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ОСНОВНЫЕ</w:t>
            </w:r>
            <w:r>
              <w:rPr>
                <w:rFonts w:hint="default" w:ascii="Calibri" w:hAnsi="Calibri" w:eastAsia="Calibri" w:cs="Calibri"/>
                <w:b/>
                <w:bCs/>
                <w:color w:val="auto"/>
                <w:spacing w:val="0"/>
                <w:position w:val="0"/>
                <w:sz w:val="22"/>
                <w:shd w:val="clear" w:fill="auto"/>
                <w:lang w:val="ru-RU"/>
              </w:rPr>
              <w:t xml:space="preserve"> КАТЕГОРИИ СИСТЕМАТИКИ ЖИВОТНЫХ (1)</w:t>
            </w:r>
          </w:p>
        </w:tc>
      </w:tr>
      <w:tr w14:paraId="5FF58AE8">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DAC06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0A635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Основные систематические категории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F65ED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925EB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5AF4E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50EB7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D43AE36">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1846CF">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ОДНОКЛЕТОЧНЫЕ</w:t>
            </w:r>
            <w:r>
              <w:rPr>
                <w:rFonts w:hint="default" w:ascii="Calibri" w:hAnsi="Calibri" w:eastAsia="Calibri" w:cs="Calibri"/>
                <w:b/>
                <w:bCs/>
                <w:color w:val="auto"/>
                <w:spacing w:val="0"/>
                <w:position w:val="0"/>
                <w:sz w:val="22"/>
                <w:shd w:val="clear" w:fill="auto"/>
                <w:lang w:val="ru-RU"/>
              </w:rPr>
              <w:t xml:space="preserve"> ЖИВОТНЫЕ -ПРОСТЕЙШИЕ (3 Ч)</w:t>
            </w:r>
          </w:p>
        </w:tc>
      </w:tr>
      <w:tr w14:paraId="2E99CAC6">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0F0D4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8DB23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7A6AA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75354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78E56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5997C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7132516">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A6F4B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1FA3B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Жгутиконосцы и Инфузории</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A598A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6750E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B4729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B7F15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F0B17B6">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B2B7D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20</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8842A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2CAF3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2CC8B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9E605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3FEF7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C079BD5">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6E4BDA">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МНОГОКЛЕТОЧНЫЕ</w:t>
            </w:r>
            <w:r>
              <w:rPr>
                <w:rFonts w:hint="default" w:ascii="Calibri" w:hAnsi="Calibri" w:eastAsia="Calibri" w:cs="Calibri"/>
                <w:b/>
                <w:bCs/>
                <w:color w:val="auto"/>
                <w:spacing w:val="0"/>
                <w:position w:val="0"/>
                <w:sz w:val="22"/>
                <w:shd w:val="clear" w:fill="auto"/>
                <w:lang w:val="ru-RU"/>
              </w:rPr>
              <w:t xml:space="preserve"> ЖИВОТНЫЕ КИШЕЧНОПОЛОСТНЫЕ (2 Ч)</w:t>
            </w:r>
          </w:p>
        </w:tc>
      </w:tr>
      <w:tr w14:paraId="3962E898">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C7523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13752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02F62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BBE8C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51288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7C035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3D5CFE3">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F45D2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22</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475F8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CAFBD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E7D31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C3BF2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E9D0E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FD25696">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86D3AA">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ПЛОСКИЕ</w:t>
            </w:r>
            <w:r>
              <w:rPr>
                <w:rFonts w:hint="default" w:ascii="Calibri" w:hAnsi="Calibri" w:eastAsia="Calibri" w:cs="Calibri"/>
                <w:b/>
                <w:bCs/>
                <w:color w:val="auto"/>
                <w:spacing w:val="0"/>
                <w:position w:val="0"/>
                <w:sz w:val="22"/>
                <w:shd w:val="clear" w:fill="auto"/>
                <w:lang w:val="ru-RU"/>
              </w:rPr>
              <w:t>, КРУГЛЫЕ, КОЛЬЧАТЫЕ ЧЕРВИ (4 Ч)</w:t>
            </w:r>
          </w:p>
        </w:tc>
      </w:tr>
      <w:tr w14:paraId="7E177B9A">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857BB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23</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D4626F">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Общая характеристика плоских червей</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AD108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3D8DE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B514A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3FFB4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2874A68">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0F0F7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24</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7149D3">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Общая характеристика круглых червей</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BAF53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3D168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5FBF3A">
            <w:pPr>
              <w:spacing w:before="0" w:after="0" w:line="276" w:lineRule="auto"/>
              <w:ind w:left="135" w:right="0" w:firstLine="0"/>
              <w:jc w:val="center"/>
              <w:rPr>
                <w:spacing w:val="0"/>
                <w:position w:val="0"/>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43FB6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44F54BB">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EF31B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25</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128879">
            <w:pPr>
              <w:spacing w:before="0" w:after="0" w:line="276" w:lineRule="auto"/>
              <w:ind w:left="135" w:right="0" w:firstLine="0"/>
              <w:jc w:val="left"/>
              <w:rPr>
                <w:rFonts w:hint="default"/>
                <w:spacing w:val="0"/>
                <w:position w:val="0"/>
                <w:shd w:val="clear" w:fill="auto"/>
                <w:lang w:val="ru-RU"/>
              </w:rPr>
            </w:pPr>
            <w:r>
              <w:rPr>
                <w:rFonts w:hint="default" w:ascii="Times New Roman" w:hAnsi="Times New Roman" w:eastAsia="Times New Roman"/>
                <w:color w:val="000000"/>
                <w:spacing w:val="0"/>
                <w:position w:val="0"/>
                <w:sz w:val="24"/>
                <w:shd w:val="clear" w:fill="auto"/>
              </w:rPr>
              <w:t>Плоские и круглые черви-паразиты</w:t>
            </w:r>
            <w:r>
              <w:rPr>
                <w:rFonts w:hint="default" w:ascii="Times New Roman" w:hAnsi="Times New Roman" w:eastAsia="Times New Roman"/>
                <w:color w:val="000000"/>
                <w:spacing w:val="0"/>
                <w:position w:val="0"/>
                <w:sz w:val="24"/>
                <w:shd w:val="clear" w:fill="auto"/>
                <w:lang w:val="ru-RU"/>
              </w:rPr>
              <w:t>.Жизненные циклы плоских и круглых червей-паразитов</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F7039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991BC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B0786D">
            <w:pPr>
              <w:spacing w:before="0" w:after="0" w:line="276" w:lineRule="auto"/>
              <w:ind w:left="135" w:right="0" w:firstLine="0"/>
              <w:jc w:val="center"/>
              <w:rPr>
                <w:rFonts w:hint="default" w:ascii="Calibri" w:hAnsi="Calibri" w:eastAsia="Calibri" w:cs="Calibri"/>
                <w:color w:val="auto"/>
                <w:spacing w:val="0"/>
                <w:position w:val="0"/>
                <w:sz w:val="22"/>
                <w:shd w:val="clear" w:fill="auto"/>
                <w:lang w:val="ru-RU"/>
              </w:rPr>
            </w:pPr>
            <w:r>
              <w:rPr>
                <w:rFonts w:hint="default" w:ascii="Calibri" w:hAnsi="Calibri" w:eastAsia="Calibri" w:cs="Calibri"/>
                <w:color w:val="auto"/>
                <w:spacing w:val="0"/>
                <w:position w:val="0"/>
                <w:sz w:val="22"/>
                <w:shd w:val="clear" w:fill="auto"/>
                <w:lang w:val="ru-RU"/>
              </w:rPr>
              <w:t>0,5</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EFBC2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1B691F4">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E5232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26</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ECCCC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A4D53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B2460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95B9A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40910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0ED001F">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B80D20">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ЧЛЕНИСТОНОГИЕ</w:t>
            </w:r>
            <w:r>
              <w:rPr>
                <w:rFonts w:hint="default" w:ascii="Calibri" w:hAnsi="Calibri" w:eastAsia="Calibri" w:cs="Calibri"/>
                <w:b/>
                <w:bCs/>
                <w:color w:val="auto"/>
                <w:spacing w:val="0"/>
                <w:position w:val="0"/>
                <w:sz w:val="22"/>
                <w:shd w:val="clear" w:fill="auto"/>
                <w:lang w:val="ru-RU"/>
              </w:rPr>
              <w:t xml:space="preserve"> (6 Ч)</w:t>
            </w:r>
          </w:p>
        </w:tc>
      </w:tr>
      <w:tr w14:paraId="4C4D3FEA">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1009D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27</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270ACF">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членистоногих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48CEE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3739B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A8FE5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78A41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8AF1B95">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DE30D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28</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EF771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Ракообразные. Особенности строения и жизнедеятельности</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496FE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7B93C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12AF5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325B0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D063BE5">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EA207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29</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74C6D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Паукообразные. Особенности строения и жизнедеятельности</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120F4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70325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39EF4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D8448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ABE6D0E">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BADBE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30</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B60A4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F750F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96AA2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77842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670C7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5EBF246">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5208E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31</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53F1CC">
            <w:pPr>
              <w:spacing w:before="0" w:after="0" w:line="276" w:lineRule="auto"/>
              <w:ind w:left="135" w:right="0" w:firstLine="0"/>
              <w:jc w:val="left"/>
              <w:rPr>
                <w:rFonts w:hint="default"/>
                <w:spacing w:val="0"/>
                <w:position w:val="0"/>
                <w:shd w:val="clear" w:fill="auto"/>
                <w:lang w:val="ru-RU"/>
              </w:rPr>
            </w:pPr>
            <w:r>
              <w:rPr>
                <w:rFonts w:ascii="Times New Roman" w:hAnsi="Times New Roman" w:eastAsia="Times New Roman" w:cs="Times New Roman"/>
                <w:color w:val="000000"/>
                <w:spacing w:val="0"/>
                <w:position w:val="0"/>
                <w:sz w:val="24"/>
                <w:shd w:val="clear" w:fill="auto"/>
                <w:lang w:val="ru-RU"/>
              </w:rPr>
              <w:t>Разнообразие</w:t>
            </w:r>
            <w:r>
              <w:rPr>
                <w:rFonts w:hint="default" w:ascii="Times New Roman" w:hAnsi="Times New Roman" w:eastAsia="Times New Roman" w:cs="Times New Roman"/>
                <w:color w:val="000000"/>
                <w:spacing w:val="0"/>
                <w:position w:val="0"/>
                <w:sz w:val="24"/>
                <w:shd w:val="clear" w:fill="auto"/>
                <w:lang w:val="ru-RU"/>
              </w:rPr>
              <w:t xml:space="preserve"> насекомых. </w:t>
            </w:r>
            <w:r>
              <w:rPr>
                <w:rFonts w:ascii="Times New Roman" w:hAnsi="Times New Roman" w:eastAsia="Times New Roman" w:cs="Times New Roman"/>
                <w:color w:val="000000"/>
                <w:spacing w:val="0"/>
                <w:position w:val="0"/>
                <w:sz w:val="24"/>
                <w:shd w:val="clear" w:fill="auto"/>
              </w:rPr>
              <w:t>Насекомые с неполным превращением. Практическая работа «Ознакомление с различными типами развития насекомых (на примере коллекций)»</w:t>
            </w:r>
            <w:r>
              <w:rPr>
                <w:rFonts w:hint="default" w:ascii="Times New Roman" w:hAnsi="Times New Roman" w:eastAsia="Times New Roman" w:cs="Times New Roman"/>
                <w:color w:val="000000"/>
                <w:spacing w:val="0"/>
                <w:position w:val="0"/>
                <w:sz w:val="24"/>
                <w:shd w:val="clear" w:fill="auto"/>
                <w:lang w:val="ru-RU"/>
              </w:rPr>
              <w:t>.</w:t>
            </w:r>
            <w:r>
              <w:rPr>
                <w:rFonts w:ascii="Times New Roman" w:hAnsi="Times New Roman" w:eastAsia="Times New Roman" w:cs="Times New Roman"/>
                <w:color w:val="000000"/>
                <w:spacing w:val="0"/>
                <w:position w:val="0"/>
                <w:sz w:val="24"/>
                <w:shd w:val="clear" w:fill="auto"/>
              </w:rPr>
              <w:t>Насекомые с полным превращением</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676A7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A8F05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30B4A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7537E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B0E523B">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02985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32</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C49186">
            <w:pPr>
              <w:spacing w:before="0" w:after="0" w:line="276" w:lineRule="auto"/>
              <w:ind w:left="135" w:right="0" w:firstLine="0"/>
              <w:jc w:val="left"/>
              <w:rPr>
                <w:spacing w:val="0"/>
                <w:position w:val="0"/>
                <w:shd w:val="clear" w:fill="auto"/>
              </w:rPr>
            </w:pPr>
            <w:r>
              <w:rPr>
                <w:rFonts w:hint="default" w:ascii="Times New Roman" w:hAnsi="Times New Roman" w:eastAsia="Times New Roman" w:cs="Times New Roman"/>
                <w:color w:val="000000"/>
                <w:spacing w:val="0"/>
                <w:position w:val="0"/>
                <w:sz w:val="24"/>
                <w:shd w:val="clear" w:fill="auto"/>
              </w:rPr>
              <w:t>Значение насекомых в экосистемах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5AD3F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45A9A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F2E1E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B6A1D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FDCB41A">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DCB1C2">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МОЛЛЮСКИ</w:t>
            </w:r>
            <w:r>
              <w:rPr>
                <w:rFonts w:hint="default" w:ascii="Calibri" w:hAnsi="Calibri" w:eastAsia="Calibri" w:cs="Calibri"/>
                <w:b/>
                <w:bCs/>
                <w:color w:val="auto"/>
                <w:spacing w:val="0"/>
                <w:position w:val="0"/>
                <w:sz w:val="22"/>
                <w:shd w:val="clear" w:fill="auto"/>
                <w:lang w:val="ru-RU"/>
              </w:rPr>
              <w:t xml:space="preserve"> (2 Ч)</w:t>
            </w:r>
          </w:p>
        </w:tc>
      </w:tr>
      <w:tr w14:paraId="1B521AB5">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156F0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33</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ACEB8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BBFEF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25CEC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945DF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75B9B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78301D2">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85781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34</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22663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lang w:val="ru-RU"/>
              </w:rPr>
              <w:t>Разн</w:t>
            </w:r>
            <w:r>
              <w:rPr>
                <w:rFonts w:ascii="Times New Roman" w:hAnsi="Times New Roman" w:eastAsia="Times New Roman" w:cs="Times New Roman"/>
                <w:color w:val="000000"/>
                <w:spacing w:val="0"/>
                <w:position w:val="0"/>
                <w:sz w:val="24"/>
                <w:shd w:val="clear" w:fill="auto"/>
              </w:rPr>
              <w:t>ообразие моллюсков. Значение моллюсков в природе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AD537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34675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AA768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9DB3A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9AAD6C4">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9F4193">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ХОРДОВЫЕ</w:t>
            </w:r>
            <w:r>
              <w:rPr>
                <w:rFonts w:hint="default" w:ascii="Calibri" w:hAnsi="Calibri" w:eastAsia="Calibri" w:cs="Calibri"/>
                <w:b/>
                <w:bCs/>
                <w:color w:val="auto"/>
                <w:spacing w:val="0"/>
                <w:position w:val="0"/>
                <w:sz w:val="22"/>
                <w:shd w:val="clear" w:fill="auto"/>
                <w:lang w:val="ru-RU"/>
              </w:rPr>
              <w:t xml:space="preserve"> (1Ч)</w:t>
            </w:r>
          </w:p>
        </w:tc>
      </w:tr>
      <w:tr w14:paraId="0698AEA3">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D5CC1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35</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3765D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хордовых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94EA2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8C302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5D91A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7879D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1A5D7B1">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0A3414">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РЫБЫ</w:t>
            </w:r>
            <w:r>
              <w:rPr>
                <w:rFonts w:hint="default" w:ascii="Calibri" w:hAnsi="Calibri" w:eastAsia="Calibri" w:cs="Calibri"/>
                <w:b/>
                <w:bCs/>
                <w:color w:val="auto"/>
                <w:spacing w:val="0"/>
                <w:position w:val="0"/>
                <w:sz w:val="22"/>
                <w:shd w:val="clear" w:fill="auto"/>
                <w:lang w:val="ru-RU"/>
              </w:rPr>
              <w:t xml:space="preserve"> (4Ч)</w:t>
            </w:r>
          </w:p>
        </w:tc>
      </w:tr>
      <w:tr w14:paraId="16F5F487">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9550F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36</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FDE3D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F0237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22A67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CB733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8D482F">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0631871">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E00BD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37</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0FA77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5F6D1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E2387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8E316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55139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BD09FDA">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34E9F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38</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B30D6B">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Разнообразие и значение рыб</w:t>
            </w:r>
            <w:r>
              <w:rPr>
                <w:rFonts w:hint="default" w:ascii="Times New Roman" w:hAnsi="Times New Roman" w:eastAsia="Times New Roman"/>
                <w:color w:val="000000"/>
                <w:spacing w:val="0"/>
                <w:position w:val="0"/>
                <w:sz w:val="24"/>
                <w:shd w:val="clear" w:fill="auto"/>
                <w:lang w:val="ru-RU"/>
              </w:rPr>
              <w:t xml:space="preserve">. </w:t>
            </w:r>
            <w:r>
              <w:rPr>
                <w:rFonts w:ascii="Times New Roman" w:hAnsi="Times New Roman" w:eastAsia="Times New Roman" w:cs="Times New Roman"/>
                <w:color w:val="000000"/>
                <w:spacing w:val="0"/>
                <w:position w:val="0"/>
                <w:sz w:val="24"/>
                <w:shd w:val="clear" w:fill="auto"/>
              </w:rPr>
              <w:t>Хрящевые и костные рыбы</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FF288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06C74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B920F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8DCDD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18C2020">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7EDBA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39</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940FA2">
            <w:pPr>
              <w:spacing w:before="0" w:after="0" w:line="276" w:lineRule="auto"/>
              <w:ind w:right="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Значение рыб в природе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B6B31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B83BC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82D3F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E9492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09B9906">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2D853D">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ЗЕМНОВОДНЫЕ</w:t>
            </w:r>
            <w:r>
              <w:rPr>
                <w:rFonts w:hint="default" w:ascii="Calibri" w:hAnsi="Calibri" w:eastAsia="Calibri" w:cs="Calibri"/>
                <w:b/>
                <w:bCs/>
                <w:color w:val="auto"/>
                <w:spacing w:val="0"/>
                <w:position w:val="0"/>
                <w:sz w:val="22"/>
                <w:shd w:val="clear" w:fill="auto"/>
                <w:lang w:val="ru-RU"/>
              </w:rPr>
              <w:t xml:space="preserve"> (3 Ч)</w:t>
            </w:r>
          </w:p>
        </w:tc>
      </w:tr>
      <w:tr w14:paraId="646D414F">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3C31F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40</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957F4E">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земноводных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EB5AB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169F6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DC6FC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A9CC4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47CF22E">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FD57E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41</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31908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Особенности внутреннего строения и процессов жизнедеятельности земноводных.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9839A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69B48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94A40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74455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1D4767C">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038A8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42</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8F17F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lang w:val="ru-RU"/>
              </w:rPr>
              <w:t>Разн</w:t>
            </w:r>
            <w:r>
              <w:rPr>
                <w:rFonts w:ascii="Times New Roman" w:hAnsi="Times New Roman" w:eastAsia="Times New Roman" w:cs="Times New Roman"/>
                <w:color w:val="000000"/>
                <w:spacing w:val="0"/>
                <w:position w:val="0"/>
                <w:sz w:val="24"/>
                <w:shd w:val="clear" w:fill="auto"/>
              </w:rPr>
              <w:t>ообразие земноводных и их охрана. Значение земноводных в природе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B7ACF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9A19D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7DCFC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38585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FDDDACE">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AFB22C">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ПРЕСМЫКАЮЩИЕСЯ</w:t>
            </w:r>
            <w:r>
              <w:rPr>
                <w:rFonts w:hint="default" w:ascii="Calibri" w:hAnsi="Calibri" w:eastAsia="Calibri" w:cs="Calibri"/>
                <w:b/>
                <w:bCs/>
                <w:color w:val="auto"/>
                <w:spacing w:val="0"/>
                <w:position w:val="0"/>
                <w:sz w:val="22"/>
                <w:shd w:val="clear" w:fill="auto"/>
                <w:lang w:val="ru-RU"/>
              </w:rPr>
              <w:t xml:space="preserve"> (3 Ч)</w:t>
            </w:r>
          </w:p>
        </w:tc>
      </w:tr>
      <w:tr w14:paraId="55988E86">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2583E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43</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7DDBF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пресмыкающихся</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856F7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885D3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DF77E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1645E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95B319C">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73A5B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44</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7B886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Особенности внутреннего строения и процессов жизнедеятельности пресмыкающихся</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04D05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CB950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29818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F1439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CF5C7E8">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03A4C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45</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C52102">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Размножение, развитие и происхождение пресмыкающихся</w:t>
            </w:r>
            <w:r>
              <w:rPr>
                <w:rFonts w:hint="default" w:ascii="Times New Roman" w:hAnsi="Times New Roman" w:eastAsia="Times New Roman"/>
                <w:color w:val="000000"/>
                <w:spacing w:val="0"/>
                <w:position w:val="0"/>
                <w:sz w:val="24"/>
                <w:shd w:val="clear" w:fill="auto"/>
                <w:lang w:val="ru-RU"/>
              </w:rPr>
              <w:t>. Разн</w:t>
            </w:r>
            <w:r>
              <w:rPr>
                <w:rFonts w:ascii="Times New Roman" w:hAnsi="Times New Roman" w:eastAsia="Times New Roman" w:cs="Times New Roman"/>
                <w:color w:val="000000"/>
                <w:spacing w:val="0"/>
                <w:position w:val="0"/>
                <w:sz w:val="24"/>
                <w:shd w:val="clear" w:fill="auto"/>
              </w:rPr>
              <w:t>ообразие пресмыкающихся и их охрана. Значение пресмыкающихся в природе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476DB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5EA1A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330E6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A5541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62DDF6C">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B69BE0">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ПТИЦЫ</w:t>
            </w:r>
            <w:r>
              <w:rPr>
                <w:rFonts w:hint="default" w:ascii="Calibri" w:hAnsi="Calibri" w:eastAsia="Calibri" w:cs="Calibri"/>
                <w:b/>
                <w:bCs/>
                <w:color w:val="auto"/>
                <w:spacing w:val="0"/>
                <w:position w:val="0"/>
                <w:sz w:val="22"/>
                <w:shd w:val="clear" w:fill="auto"/>
                <w:lang w:val="ru-RU"/>
              </w:rPr>
              <w:t xml:space="preserve"> (4 Ч)</w:t>
            </w:r>
          </w:p>
        </w:tc>
      </w:tr>
      <w:tr w14:paraId="73592EB5">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ADACD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46</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882D7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54DF6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24CCA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1E0C2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863B3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F36E5E8">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20027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47</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2DA99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Особенности строения и процессов жизнедеятельности птиц. Практическая работа «Исследование особенностей скелета птицы»</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26FA4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06034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B6F27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D1A7A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F82F8F6">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645B5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48</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5D5B74">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Размножение и развитие птиц. Поведение и сезонные явления в жизни птиц</w:t>
            </w:r>
            <w:r>
              <w:rPr>
                <w:rFonts w:hint="default" w:ascii="Times New Roman" w:hAnsi="Times New Roman" w:eastAsia="Times New Roman"/>
                <w:color w:val="000000"/>
                <w:spacing w:val="0"/>
                <w:position w:val="0"/>
                <w:sz w:val="24"/>
                <w:shd w:val="clear" w:fill="auto"/>
                <w:lang w:val="ru-RU"/>
              </w:rPr>
              <w:t>.</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1BCEA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2C6A2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B5B41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B29FD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EB46949">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85F76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49</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6E2FAB">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Разнообразие  и экологические группы птиц</w:t>
            </w:r>
            <w:r>
              <w:rPr>
                <w:rFonts w:hint="default" w:ascii="Times New Roman" w:hAnsi="Times New Roman" w:eastAsia="Times New Roman"/>
                <w:color w:val="000000"/>
                <w:spacing w:val="0"/>
                <w:position w:val="0"/>
                <w:sz w:val="24"/>
                <w:shd w:val="clear" w:fill="auto"/>
                <w:lang w:val="ru-RU"/>
              </w:rPr>
              <w:t xml:space="preserve">. </w:t>
            </w:r>
            <w:r>
              <w:rPr>
                <w:rFonts w:ascii="Times New Roman" w:hAnsi="Times New Roman" w:eastAsia="Times New Roman" w:cs="Times New Roman"/>
                <w:color w:val="000000"/>
                <w:spacing w:val="0"/>
                <w:position w:val="0"/>
                <w:sz w:val="24"/>
                <w:shd w:val="clear" w:fill="auto"/>
              </w:rPr>
              <w:t>Значение птиц в природе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02DA5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D3ADA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37520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B95C4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034AB7F">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ADDAD3">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МЛЕКОПИТАЮЩИЕ</w:t>
            </w:r>
            <w:r>
              <w:rPr>
                <w:rFonts w:hint="default" w:ascii="Calibri" w:hAnsi="Calibri" w:eastAsia="Calibri" w:cs="Calibri"/>
                <w:b/>
                <w:bCs/>
                <w:color w:val="auto"/>
                <w:spacing w:val="0"/>
                <w:position w:val="0"/>
                <w:sz w:val="22"/>
                <w:shd w:val="clear" w:fill="auto"/>
                <w:lang w:val="ru-RU"/>
              </w:rPr>
              <w:t xml:space="preserve"> (7 Ч)</w:t>
            </w:r>
          </w:p>
        </w:tc>
      </w:tr>
      <w:tr w14:paraId="7D8A858A">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CADA8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50</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0C29F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Общая характеристика и среды жизни млекопитающих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1AD63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83E8D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92D58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06E95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651E232">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C4FCF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51</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F0E90F">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Особенности строения млекопитающих. Практическая работа «Исследование особенностей скелета млекопитающих»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97D00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AD67A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7D028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6CCF6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040350E">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00459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52</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C85108">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Нервная система и поведение. Размножение и развитие млекопитающих</w:t>
            </w:r>
            <w:r>
              <w:rPr>
                <w:rFonts w:hint="default" w:ascii="Times New Roman" w:hAnsi="Times New Roman" w:eastAsia="Times New Roman"/>
                <w:color w:val="000000"/>
                <w:spacing w:val="0"/>
                <w:position w:val="0"/>
                <w:sz w:val="24"/>
                <w:shd w:val="clear" w:fill="auto"/>
                <w:lang w:val="ru-RU"/>
              </w:rPr>
              <w:t>.</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7516B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6D675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E68AE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45151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93CE1AF">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139C0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53</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5D71FF">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Разнообразие млекопитающих. Однопроходные и Сумчатые</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8436E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785EB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BC603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3E4CF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B53CDE2">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E9BD7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54</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193CCA">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Отряды плацентарных млекопитающих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09D40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41212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8757C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443FE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F610472">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9B808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55</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A8C1B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Значение млекопитающих в природе и жизни человека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809A7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2330F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C57C6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9E640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0738EE3">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0B2E3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56</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D35A5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Всероссийская проверочная работа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7A22C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C3062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15352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DB7FC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6AB71C3">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2FEBF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57</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77F5D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Резервный урок. Обобщающий урок по теме «Строение и жизнедеятельность организма животного» / Всероссийская проверочная работа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FC97F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17505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C83EE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0C67C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8D7D203">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FF97EE">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РАЗВИТИЕ</w:t>
            </w:r>
            <w:r>
              <w:rPr>
                <w:rFonts w:hint="default" w:ascii="Calibri" w:hAnsi="Calibri" w:eastAsia="Calibri" w:cs="Calibri"/>
                <w:b/>
                <w:bCs/>
                <w:color w:val="auto"/>
                <w:spacing w:val="0"/>
                <w:position w:val="0"/>
                <w:sz w:val="22"/>
                <w:shd w:val="clear" w:fill="auto"/>
                <w:lang w:val="ru-RU"/>
              </w:rPr>
              <w:t xml:space="preserve"> ЖИВОТНОГО МИРА НА ЗЕМЛЕ (4 Ч)</w:t>
            </w:r>
          </w:p>
        </w:tc>
      </w:tr>
      <w:tr w14:paraId="79BD437A">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8A003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58</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1DA113">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Изучение эволюции животного мира. Доказательства эволюции</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8CEB6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33276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C8CD8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FC0D5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37C5F26">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414D4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59</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1CA90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Палеонтология – наука о древних обитателях Земли. Практическая работа «Исследование ископаемых остатков вымерших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68D5C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70307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C6705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0B100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3E0C554">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93380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60</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B1BB3F">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Основные этапы эволюции беспозвоночных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7F1F47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BC38B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3DE24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99AA9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AD634A4">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97555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61</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FA557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Основные этапы эволюции позвоночных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C590C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6A46B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95FE8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95BEF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E71F6C3">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4C7FE8">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ЖИВОТНЫЕ</w:t>
            </w:r>
            <w:r>
              <w:rPr>
                <w:rFonts w:hint="default" w:ascii="Calibri" w:hAnsi="Calibri" w:eastAsia="Calibri" w:cs="Calibri"/>
                <w:b/>
                <w:bCs/>
                <w:color w:val="auto"/>
                <w:spacing w:val="0"/>
                <w:position w:val="0"/>
                <w:sz w:val="22"/>
                <w:shd w:val="clear" w:fill="auto"/>
                <w:lang w:val="ru-RU"/>
              </w:rPr>
              <w:t xml:space="preserve"> В ПРИРОДНЫХ СООБЩЕСТВАХ (3 Ч)</w:t>
            </w:r>
          </w:p>
        </w:tc>
      </w:tr>
      <w:tr w14:paraId="457439A8">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4DFAA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62</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63127F">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Животные и среда обитания</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2EEE3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201DD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5F313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D50EE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EF0C8B9">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EE8A2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63</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0CEF0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Популяции животных, их характеристики. Пищевые связи в природном сообществе</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1B4FC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0B576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DCFFF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ABBC9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4E4E37B">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7E587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64</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ADEAF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Животный мир природных зон Земли</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877DE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E4F9C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0E2B8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C1E7B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B7B74C5">
        <w:tblPrEx>
          <w:tblCellMar>
            <w:top w:w="0" w:type="dxa"/>
            <w:left w:w="10" w:type="dxa"/>
            <w:bottom w:w="0" w:type="dxa"/>
            <w:right w:w="10" w:type="dxa"/>
          </w:tblCellMar>
        </w:tblPrEx>
        <w:trPr>
          <w:trHeight w:val="0" w:hRule="atLeast"/>
        </w:trPr>
        <w:tc>
          <w:tcPr>
            <w:tcW w:w="10871"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7CB1F6">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ЖИВОТНЫЕ</w:t>
            </w:r>
            <w:r>
              <w:rPr>
                <w:rFonts w:hint="default" w:ascii="Calibri" w:hAnsi="Calibri" w:eastAsia="Calibri" w:cs="Calibri"/>
                <w:b/>
                <w:bCs/>
                <w:color w:val="auto"/>
                <w:spacing w:val="0"/>
                <w:position w:val="0"/>
                <w:sz w:val="22"/>
                <w:shd w:val="clear" w:fill="auto"/>
                <w:lang w:val="ru-RU"/>
              </w:rPr>
              <w:t xml:space="preserve"> И ЧЕЛОВЕК (3 Ч)</w:t>
            </w:r>
          </w:p>
        </w:tc>
      </w:tr>
      <w:tr w14:paraId="5E602C5E">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46338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65</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25A73F">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Воздействие человека на животных в природе</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0AB95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241A2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5BE6C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8E7BD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664BFD2">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67630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66</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BB4C7A">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Одомашнивание животных. Селекция</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F0FA9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55B2F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8496D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4D481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A09BE6F">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FCB10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67</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485168">
            <w:pPr>
              <w:spacing w:before="0" w:after="0" w:line="276" w:lineRule="auto"/>
              <w:ind w:left="135" w:right="0" w:firstLine="0"/>
              <w:jc w:val="left"/>
              <w:rPr>
                <w:spacing w:val="0"/>
                <w:position w:val="0"/>
                <w:shd w:val="clear" w:fill="auto"/>
              </w:rPr>
            </w:pPr>
            <w:r>
              <w:rPr>
                <w:rFonts w:hint="default" w:ascii="Times New Roman" w:hAnsi="Times New Roman" w:eastAsia="Times New Roman"/>
                <w:color w:val="000000"/>
                <w:spacing w:val="0"/>
                <w:position w:val="0"/>
                <w:sz w:val="24"/>
                <w:shd w:val="clear" w:fill="auto"/>
              </w:rPr>
              <w:t>Синантропные виды животных. Меры сохранения животного мира</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841EB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DDFB8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E1C50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155EA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7F2507B">
        <w:tblPrEx>
          <w:tblCellMar>
            <w:top w:w="0" w:type="dxa"/>
            <w:left w:w="10" w:type="dxa"/>
            <w:bottom w:w="0" w:type="dxa"/>
            <w:right w:w="10" w:type="dxa"/>
          </w:tblCellMar>
        </w:tblPrEx>
        <w:trPr>
          <w:trHeight w:val="0" w:hRule="atLeast"/>
        </w:trPr>
        <w:tc>
          <w:tcPr>
            <w:tcW w:w="67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ADBAB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68</w:t>
            </w:r>
          </w:p>
        </w:tc>
        <w:tc>
          <w:tcPr>
            <w:tcW w:w="59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52924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Резервный урок. Обобщающий урок по теме «Систематические группы животных»</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1CEF2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76639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EFD57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88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0127F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0C13332">
        <w:tblPrEx>
          <w:tblCellMar>
            <w:top w:w="0" w:type="dxa"/>
            <w:left w:w="10" w:type="dxa"/>
            <w:bottom w:w="0" w:type="dxa"/>
            <w:right w:w="10" w:type="dxa"/>
          </w:tblCellMar>
        </w:tblPrEx>
        <w:trPr>
          <w:gridAfter w:val="1"/>
          <w:wAfter w:w="888" w:type="dxa"/>
          <w:trHeight w:val="0" w:hRule="atLeast"/>
        </w:trPr>
        <w:tc>
          <w:tcPr>
            <w:tcW w:w="6671"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BFBA0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ОБЩЕЕ КОЛИЧЕСТВО ЧАСОВ ПО ПРОГРАММЕ</w:t>
            </w:r>
          </w:p>
        </w:tc>
        <w:tc>
          <w:tcPr>
            <w:tcW w:w="96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01454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68 </w:t>
            </w:r>
          </w:p>
        </w:tc>
        <w:tc>
          <w:tcPr>
            <w:tcW w:w="111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A774D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2 </w:t>
            </w:r>
          </w:p>
        </w:tc>
        <w:tc>
          <w:tcPr>
            <w:tcW w:w="12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5D6F9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11.5 </w:t>
            </w:r>
          </w:p>
        </w:tc>
      </w:tr>
    </w:tbl>
    <w:p w14:paraId="250557BD">
      <w:pPr>
        <w:spacing w:before="0" w:after="200" w:line="276" w:lineRule="auto"/>
        <w:ind w:left="0" w:right="0" w:firstLine="0"/>
        <w:jc w:val="left"/>
        <w:rPr>
          <w:rFonts w:ascii="Calibri" w:hAnsi="Calibri" w:eastAsia="Calibri" w:cs="Calibri"/>
          <w:color w:val="auto"/>
          <w:spacing w:val="0"/>
          <w:position w:val="0"/>
          <w:sz w:val="22"/>
          <w:shd w:val="clear" w:fill="auto"/>
        </w:rPr>
      </w:pPr>
    </w:p>
    <w:p w14:paraId="73AF97B6">
      <w:pPr>
        <w:spacing w:before="0" w:after="200" w:line="276" w:lineRule="auto"/>
        <w:ind w:left="0" w:right="0" w:firstLine="0"/>
        <w:jc w:val="left"/>
        <w:rPr>
          <w:rFonts w:ascii="Calibri" w:hAnsi="Calibri" w:eastAsia="Calibri" w:cs="Calibri"/>
          <w:color w:val="auto"/>
          <w:spacing w:val="0"/>
          <w:position w:val="0"/>
          <w:sz w:val="22"/>
          <w:shd w:val="clear" w:fill="auto"/>
        </w:rPr>
      </w:pPr>
    </w:p>
    <w:p w14:paraId="6135C1D9">
      <w:pPr>
        <w:spacing w:before="0" w:after="200" w:line="276" w:lineRule="auto"/>
        <w:ind w:left="0" w:right="0" w:firstLine="0"/>
        <w:jc w:val="left"/>
        <w:rPr>
          <w:rFonts w:ascii="Calibri" w:hAnsi="Calibri" w:eastAsia="Calibri" w:cs="Calibri"/>
          <w:color w:val="auto"/>
          <w:spacing w:val="0"/>
          <w:position w:val="0"/>
          <w:sz w:val="22"/>
          <w:shd w:val="clear" w:fill="auto"/>
        </w:rPr>
      </w:pPr>
    </w:p>
    <w:p w14:paraId="69D8758D">
      <w:pPr>
        <w:spacing w:before="0" w:after="200" w:line="276" w:lineRule="auto"/>
        <w:ind w:left="0" w:right="0" w:firstLine="0"/>
        <w:jc w:val="left"/>
        <w:rPr>
          <w:rFonts w:ascii="Calibri" w:hAnsi="Calibri" w:eastAsia="Calibri" w:cs="Calibri"/>
          <w:color w:val="auto"/>
          <w:spacing w:val="0"/>
          <w:position w:val="0"/>
          <w:sz w:val="22"/>
          <w:shd w:val="clear" w:fill="auto"/>
        </w:rPr>
      </w:pPr>
    </w:p>
    <w:p w14:paraId="1AB20ACE">
      <w:pPr>
        <w:spacing w:before="0" w:after="200" w:line="276" w:lineRule="auto"/>
        <w:ind w:left="0" w:right="0" w:firstLine="0"/>
        <w:jc w:val="left"/>
        <w:rPr>
          <w:rFonts w:ascii="Calibri" w:hAnsi="Calibri" w:eastAsia="Calibri" w:cs="Calibri"/>
          <w:color w:val="auto"/>
          <w:spacing w:val="0"/>
          <w:position w:val="0"/>
          <w:sz w:val="22"/>
          <w:shd w:val="clear" w:fill="auto"/>
        </w:rPr>
      </w:pPr>
    </w:p>
    <w:p w14:paraId="2AFAA963">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BE7C3B7">
      <w:pPr>
        <w:spacing w:before="0" w:after="200" w:line="276" w:lineRule="auto"/>
        <w:ind w:left="0" w:right="0" w:firstLine="0"/>
        <w:jc w:val="left"/>
        <w:rPr>
          <w:rFonts w:ascii="Calibri" w:hAnsi="Calibri" w:eastAsia="Calibri" w:cs="Calibri"/>
          <w:color w:val="auto"/>
          <w:spacing w:val="0"/>
          <w:position w:val="0"/>
          <w:sz w:val="22"/>
          <w:shd w:val="clear" w:fill="auto"/>
        </w:rPr>
      </w:pPr>
    </w:p>
    <w:p w14:paraId="4A3A7502">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AEF6951">
      <w:pPr>
        <w:spacing w:before="0" w:after="200" w:line="276" w:lineRule="auto"/>
        <w:ind w:left="0" w:right="0" w:firstLine="0"/>
        <w:jc w:val="left"/>
        <w:rPr>
          <w:rFonts w:ascii="Calibri" w:hAnsi="Calibri" w:eastAsia="Calibri" w:cs="Calibri"/>
          <w:color w:val="auto"/>
          <w:spacing w:val="0"/>
          <w:position w:val="0"/>
          <w:sz w:val="22"/>
          <w:shd w:val="clear" w:fill="auto"/>
        </w:rPr>
      </w:pPr>
    </w:p>
    <w:p w14:paraId="709AEACE">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1061363">
      <w:pPr>
        <w:spacing w:before="0" w:after="200" w:line="276" w:lineRule="auto"/>
        <w:ind w:left="0" w:right="0" w:firstLine="0"/>
        <w:jc w:val="left"/>
        <w:rPr>
          <w:rFonts w:ascii="Calibri" w:hAnsi="Calibri" w:eastAsia="Calibri" w:cs="Calibri"/>
          <w:color w:val="auto"/>
          <w:spacing w:val="0"/>
          <w:position w:val="0"/>
          <w:sz w:val="22"/>
          <w:shd w:val="clear" w:fill="auto"/>
        </w:rPr>
      </w:pPr>
    </w:p>
    <w:p w14:paraId="66430CE6">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F404E7A">
      <w:pPr>
        <w:spacing w:before="0" w:after="0" w:line="276" w:lineRule="auto"/>
        <w:ind w:right="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 xml:space="preserve">9 КЛАСС </w:t>
      </w:r>
    </w:p>
    <w:tbl>
      <w:tblPr>
        <w:tblStyle w:val="3"/>
        <w:tblW w:w="10929" w:type="dxa"/>
        <w:tblInd w:w="0" w:type="dxa"/>
        <w:tblLayout w:type="fixed"/>
        <w:tblCellMar>
          <w:top w:w="0" w:type="dxa"/>
          <w:left w:w="10" w:type="dxa"/>
          <w:bottom w:w="0" w:type="dxa"/>
          <w:right w:w="10" w:type="dxa"/>
        </w:tblCellMar>
      </w:tblPr>
      <w:tblGrid>
        <w:gridCol w:w="598"/>
        <w:gridCol w:w="6131"/>
        <w:gridCol w:w="900"/>
        <w:gridCol w:w="1100"/>
        <w:gridCol w:w="1250"/>
        <w:gridCol w:w="950"/>
      </w:tblGrid>
      <w:tr w14:paraId="25481873">
        <w:tblPrEx>
          <w:tblCellMar>
            <w:top w:w="0" w:type="dxa"/>
            <w:left w:w="10" w:type="dxa"/>
            <w:bottom w:w="0" w:type="dxa"/>
            <w:right w:w="10" w:type="dxa"/>
          </w:tblCellMar>
        </w:tblPrEx>
        <w:trPr>
          <w:trHeight w:val="0" w:hRule="atLeast"/>
        </w:trPr>
        <w:tc>
          <w:tcPr>
            <w:tcW w:w="598"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38CE4B">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Segoe UI Symbol" w:hAnsi="Segoe UI Symbol" w:eastAsia="Segoe UI Symbol" w:cs="Segoe UI Symbol"/>
                <w:b/>
                <w:color w:val="000000"/>
                <w:spacing w:val="0"/>
                <w:position w:val="0"/>
                <w:sz w:val="24"/>
                <w:shd w:val="clear" w:fill="auto"/>
              </w:rPr>
              <w:t>№</w:t>
            </w:r>
            <w:r>
              <w:rPr>
                <w:rFonts w:ascii="Times New Roman" w:hAnsi="Times New Roman" w:eastAsia="Times New Roman" w:cs="Times New Roman"/>
                <w:b/>
                <w:color w:val="000000"/>
                <w:spacing w:val="0"/>
                <w:position w:val="0"/>
                <w:sz w:val="24"/>
                <w:shd w:val="clear" w:fill="auto"/>
              </w:rPr>
              <w:t xml:space="preserve"> п/п </w:t>
            </w:r>
          </w:p>
          <w:p w14:paraId="297DDD4D">
            <w:pPr>
              <w:spacing w:before="0" w:after="0" w:line="276" w:lineRule="auto"/>
              <w:ind w:left="135" w:right="0" w:firstLine="0"/>
              <w:jc w:val="left"/>
              <w:rPr>
                <w:spacing w:val="0"/>
                <w:position w:val="0"/>
                <w:shd w:val="clear" w:fill="auto"/>
              </w:rPr>
            </w:pPr>
          </w:p>
        </w:tc>
        <w:tc>
          <w:tcPr>
            <w:tcW w:w="6131"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047313">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Тема урока </w:t>
            </w:r>
          </w:p>
          <w:p w14:paraId="019CFEA0">
            <w:pPr>
              <w:spacing w:before="0" w:after="0" w:line="276" w:lineRule="auto"/>
              <w:ind w:left="135" w:right="0" w:firstLine="0"/>
              <w:jc w:val="left"/>
              <w:rPr>
                <w:spacing w:val="0"/>
                <w:position w:val="0"/>
                <w:shd w:val="clear" w:fill="auto"/>
              </w:rPr>
            </w:pPr>
          </w:p>
        </w:tc>
        <w:tc>
          <w:tcPr>
            <w:tcW w:w="3250" w:type="dxa"/>
            <w:gridSpan w:val="3"/>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1BC722">
            <w:pPr>
              <w:spacing w:before="0" w:after="0" w:line="276" w:lineRule="auto"/>
              <w:ind w:left="0"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Количество часов</w:t>
            </w:r>
          </w:p>
        </w:tc>
        <w:tc>
          <w:tcPr>
            <w:tcW w:w="950"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DE8A0E">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Дата изучения </w:t>
            </w:r>
          </w:p>
          <w:p w14:paraId="25BD722F">
            <w:pPr>
              <w:spacing w:before="0" w:after="0" w:line="276" w:lineRule="auto"/>
              <w:ind w:left="135" w:right="0" w:firstLine="0"/>
              <w:jc w:val="left"/>
              <w:rPr>
                <w:spacing w:val="0"/>
                <w:position w:val="0"/>
                <w:shd w:val="clear" w:fill="auto"/>
              </w:rPr>
            </w:pPr>
          </w:p>
        </w:tc>
      </w:tr>
      <w:tr w14:paraId="3F95C653">
        <w:tblPrEx>
          <w:tblCellMar>
            <w:top w:w="0" w:type="dxa"/>
            <w:left w:w="10" w:type="dxa"/>
            <w:bottom w:w="0" w:type="dxa"/>
            <w:right w:w="10" w:type="dxa"/>
          </w:tblCellMar>
        </w:tblPrEx>
        <w:trPr>
          <w:trHeight w:val="0" w:hRule="atLeast"/>
        </w:trPr>
        <w:tc>
          <w:tcPr>
            <w:tcW w:w="598"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F282123">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6131"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51A6243">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91C425">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Всего </w:t>
            </w:r>
          </w:p>
          <w:p w14:paraId="22E6B464">
            <w:pPr>
              <w:spacing w:before="0" w:after="0" w:line="276" w:lineRule="auto"/>
              <w:ind w:left="135" w:right="0" w:firstLine="0"/>
              <w:jc w:val="left"/>
              <w:rPr>
                <w:spacing w:val="0"/>
                <w:position w:val="0"/>
                <w:shd w:val="clear" w:fill="auto"/>
              </w:rPr>
            </w:pP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D5D310">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Контрольные работы </w:t>
            </w:r>
          </w:p>
          <w:p w14:paraId="078117D7">
            <w:pPr>
              <w:spacing w:before="0" w:after="0" w:line="276" w:lineRule="auto"/>
              <w:ind w:left="135" w:right="0" w:firstLine="0"/>
              <w:jc w:val="left"/>
              <w:rPr>
                <w:spacing w:val="0"/>
                <w:position w:val="0"/>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9E7635">
            <w:pPr>
              <w:spacing w:before="0" w:after="0" w:line="276" w:lineRule="auto"/>
              <w:ind w:left="135"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4"/>
                <w:shd w:val="clear" w:fill="auto"/>
              </w:rPr>
              <w:t xml:space="preserve">Практические работы </w:t>
            </w:r>
          </w:p>
          <w:p w14:paraId="0D64636B">
            <w:pPr>
              <w:spacing w:before="0" w:after="0" w:line="276" w:lineRule="auto"/>
              <w:ind w:left="135" w:right="0" w:firstLine="0"/>
              <w:jc w:val="left"/>
              <w:rPr>
                <w:spacing w:val="0"/>
                <w:position w:val="0"/>
                <w:shd w:val="clear" w:fill="auto"/>
              </w:rPr>
            </w:pPr>
          </w:p>
        </w:tc>
        <w:tc>
          <w:tcPr>
            <w:tcW w:w="95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7E5ACBD">
            <w:pPr>
              <w:spacing w:before="0" w:after="200" w:line="276" w:lineRule="auto"/>
              <w:ind w:left="0" w:right="0" w:firstLine="0"/>
              <w:jc w:val="left"/>
              <w:rPr>
                <w:spacing w:val="0"/>
                <w:position w:val="0"/>
                <w:shd w:val="clear" w:fill="auto"/>
              </w:rPr>
            </w:pPr>
          </w:p>
        </w:tc>
      </w:tr>
      <w:tr w14:paraId="38E8462F">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9F14F4">
            <w:pPr>
              <w:spacing w:before="0" w:after="0" w:line="276" w:lineRule="auto"/>
              <w:ind w:left="135" w:right="0" w:firstLine="0"/>
              <w:jc w:val="left"/>
              <w:rPr>
                <w:rFonts w:ascii="Calibri" w:hAnsi="Calibri" w:eastAsia="Calibri" w:cs="Calibri"/>
                <w:color w:val="auto"/>
                <w:spacing w:val="0"/>
                <w:position w:val="0"/>
                <w:sz w:val="22"/>
                <w:shd w:val="clear" w:fill="auto"/>
              </w:rPr>
            </w:pPr>
          </w:p>
          <w:p w14:paraId="3C1C0F44">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ЧЕЛОВЕК</w:t>
            </w:r>
            <w:r>
              <w:rPr>
                <w:rFonts w:hint="default" w:ascii="Calibri" w:hAnsi="Calibri" w:eastAsia="Calibri" w:cs="Calibri"/>
                <w:b/>
                <w:bCs/>
                <w:color w:val="auto"/>
                <w:spacing w:val="0"/>
                <w:position w:val="0"/>
                <w:sz w:val="22"/>
                <w:shd w:val="clear" w:fill="auto"/>
                <w:lang w:val="ru-RU"/>
              </w:rPr>
              <w:t xml:space="preserve"> БИОСОЦИАЛЬНЫЙ ВИД (3 Ч)</w:t>
            </w:r>
          </w:p>
        </w:tc>
      </w:tr>
      <w:tr w14:paraId="014493AE">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CF0A3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EE363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Науки о человеке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09B06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854E2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739FB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8472D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A50B1A9">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EE2F4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2B388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Человек как часть природы</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80D2F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52429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0CE6D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33006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09E4CB5">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B9823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FCF8D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Антропогенез</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2CA2A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EA5EF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23E57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552CE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3ED8880">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D8AEF6">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СТРУКТУРА</w:t>
            </w:r>
            <w:r>
              <w:rPr>
                <w:rFonts w:hint="default" w:ascii="Calibri" w:hAnsi="Calibri" w:eastAsia="Calibri" w:cs="Calibri"/>
                <w:b/>
                <w:bCs/>
                <w:color w:val="auto"/>
                <w:spacing w:val="0"/>
                <w:position w:val="0"/>
                <w:sz w:val="22"/>
                <w:shd w:val="clear" w:fill="auto"/>
                <w:lang w:val="ru-RU"/>
              </w:rPr>
              <w:t xml:space="preserve"> ОРГАНИЗМА ЧЕЛОВЕКА (3 Ч)</w:t>
            </w:r>
          </w:p>
        </w:tc>
      </w:tr>
      <w:tr w14:paraId="74E39C94">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F1CF9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AB66E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и химический состав клетки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B045C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B3B3B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78AD1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02343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67AC56D">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3608C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7F21B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Типы тканей организма человека. Практическая работа «Изучение микроскопического строения тканей (на готовых микропрепаратах)»</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E390C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2116B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448F7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E357A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745A851">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3AFE1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BC563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и системы органов человека. Практическая работа «Распознавание органов и систем органов человека (по таблицам)»</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156D2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2BC6A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10969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6FAD7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6B22935">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3F049A">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hint="default" w:ascii="Calibri" w:hAnsi="Calibri" w:eastAsia="Calibri" w:cs="Calibri"/>
                <w:b/>
                <w:bCs/>
                <w:color w:val="auto"/>
                <w:spacing w:val="0"/>
                <w:position w:val="0"/>
                <w:sz w:val="22"/>
                <w:shd w:val="clear" w:fill="auto"/>
                <w:lang w:val="ru-RU"/>
              </w:rPr>
              <w:t>НЕЙРОГУМОРАЛЬНАЯ РЕГУЛЯЦИЯ (8 Ч)</w:t>
            </w:r>
          </w:p>
        </w:tc>
      </w:tr>
      <w:tr w14:paraId="4A799585">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6125E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D312C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Нервные клетки. Рефлекс. Рецепторы</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2FBB8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D0633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B1ED3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D88E5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4BAA943">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38617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8</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21573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Нервная система человека, ее организация и значение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97CE1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AD389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B66C3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25F18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1407B37">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538C7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9</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46677F">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Спинной мозг, его строение и функции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3BD58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31F68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989D4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E3E3B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C7030A8">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4E02B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10</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6E30B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Головной мозг, его строение и функции. Практическая работа «Изучение головного мозга человека (по муляжам)»</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E18C3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A02BB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AB49C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07D24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382DC0D">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100A1F">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5A9C5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Вегетативная нервная система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57DA4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B2027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B89A2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B8D67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E423812">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AB637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E8605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Нервная система как единое целое. Нарушения в работе нервной системы</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AAAC7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1D470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9EABA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83116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37E80C3">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BDE41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2F111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Эндокринная система человека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9BF806">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4C2C7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3817B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072A3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D7F545F">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D1629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8474B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Особенности рефлекторной и гуморальной регуляции функций организма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748E4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CFB16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D88D7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8F9B1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F27DFA6">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855D5A">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ОПОРА</w:t>
            </w:r>
            <w:r>
              <w:rPr>
                <w:rFonts w:hint="default" w:ascii="Calibri" w:hAnsi="Calibri" w:eastAsia="Calibri" w:cs="Calibri"/>
                <w:b/>
                <w:bCs/>
                <w:color w:val="auto"/>
                <w:spacing w:val="0"/>
                <w:position w:val="0"/>
                <w:sz w:val="22"/>
                <w:shd w:val="clear" w:fill="auto"/>
                <w:lang w:val="ru-RU"/>
              </w:rPr>
              <w:t xml:space="preserve"> И ДВИЖЕНИЕ (5 Ч)</w:t>
            </w:r>
          </w:p>
        </w:tc>
      </w:tr>
      <w:tr w14:paraId="021C931D">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35AF2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30EF7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Скелет человека, строение его отделов и функции. Практическая работа «Изучение строения костей (на муляжах)»</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607DD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0B774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842F2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8E893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754361C">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9B45E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6C2E3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Кости, их химический состав, строение. Типы костей. Практическая работа «Исследование свойств кости»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4E3B1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33D0B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71AF9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9F73A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D6E27D6">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91502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26E56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Мышечная система человека. Практическая работа «Изучение влияния статической и динамической нагрузки на утомление мышц»</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172FF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9B430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15F93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1DF58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11FFA7C">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DF314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168CF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Нарушения опорно-двигательной системы</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C285E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0255E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E38E9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EC3A4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579C7E0">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D2B3F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FB267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10F2F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4C4C8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5F680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B5FFF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8ADEBC5">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5ACF8F">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ВНУТРЕННЯЯ</w:t>
            </w:r>
            <w:r>
              <w:rPr>
                <w:rFonts w:hint="default" w:ascii="Calibri" w:hAnsi="Calibri" w:eastAsia="Calibri" w:cs="Calibri"/>
                <w:b/>
                <w:bCs/>
                <w:color w:val="auto"/>
                <w:spacing w:val="0"/>
                <w:position w:val="0"/>
                <w:sz w:val="22"/>
                <w:shd w:val="clear" w:fill="auto"/>
                <w:lang w:val="ru-RU"/>
              </w:rPr>
              <w:t xml:space="preserve"> СРЕДА ОРГАНИЗМА (4 Ч)</w:t>
            </w:r>
          </w:p>
        </w:tc>
      </w:tr>
      <w:tr w14:paraId="048980B4">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E2D43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20</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44747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Внутренняя среда организма и ее функции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AE476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B7EFB7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EF862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B3E8B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887AF16">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E2A64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0BAF0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Состав крови. Лабораторная работа «Изучение микроскопического строения крови человека и лягушки (сравнение)»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CA4D2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32CE1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2F484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A616B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3580FFE">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E244A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22</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2BE26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Свёртывание крови. Переливание крови. Группы крови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04EAF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A37BB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3A743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D8116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8B52F53">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2921C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23</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DE0C0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Иммунитет и его виды</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5CAAD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510AA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C74E5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D35D1C">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AB7DF81">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F14958">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hint="default" w:ascii="Calibri" w:hAnsi="Calibri" w:eastAsia="Calibri" w:cs="Calibri"/>
                <w:b/>
                <w:bCs/>
                <w:color w:val="auto"/>
                <w:spacing w:val="0"/>
                <w:position w:val="0"/>
                <w:sz w:val="22"/>
                <w:shd w:val="clear" w:fill="auto"/>
                <w:lang w:val="ru-RU"/>
              </w:rPr>
              <w:t>КРОВООБРАЩЕНИЕ ( 4 Ч)</w:t>
            </w:r>
          </w:p>
        </w:tc>
      </w:tr>
      <w:tr w14:paraId="1897C8DD">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61CD8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24</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04F64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кровообращения Строение и работа сердца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05E32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ED533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B3A80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8E216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B9272DB">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F93A74">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25</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3CB53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Сосудистая система. Практическая работа «Измерение кровяного давления»</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E6668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6C777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569D6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2A75A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4ED1FBA">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FBA47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26</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FEC224">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31F6D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0A42B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13E23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60F80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96623B3">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1DC46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27</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47495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Профилактика сердечно-сосудистых заболеваний. Первая помощь при кровотечениях. Практическая работа «Первая помощь при кровотечении»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9CF96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B5095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E4BA4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D23F6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03282CB">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00B6EC">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ДЫХАНИЕ</w:t>
            </w:r>
            <w:r>
              <w:rPr>
                <w:rFonts w:hint="default" w:ascii="Calibri" w:hAnsi="Calibri" w:eastAsia="Calibri" w:cs="Calibri"/>
                <w:b/>
                <w:bCs/>
                <w:color w:val="auto"/>
                <w:spacing w:val="0"/>
                <w:position w:val="0"/>
                <w:sz w:val="22"/>
                <w:shd w:val="clear" w:fill="auto"/>
                <w:lang w:val="ru-RU"/>
              </w:rPr>
              <w:t xml:space="preserve"> (4 Ч)</w:t>
            </w:r>
          </w:p>
        </w:tc>
      </w:tr>
      <w:tr w14:paraId="68BFFE44">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0F770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28</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627BF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Дыхание и его значение. Органы дыхания</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24907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14B2D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79C9E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70CED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4F4D408">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693A9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29</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67E0B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Механизмы дыхания. Регуляция дыхания Практическая работа «Измерение обхвата грудной клетки в состоянии вдоха и выдоха»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0D5ED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7777D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4E892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5A4BD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0595670">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33F2F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30</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1C793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Заболевания органов дыхания и их профилактика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D6569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3ED37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42BAB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4D248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B7A30CF">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D4655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31</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EBD60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74BEC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E9490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8F3D1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914C2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12FC1D9">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64B0C0">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ПИТАНИЕ</w:t>
            </w:r>
            <w:r>
              <w:rPr>
                <w:rFonts w:hint="default" w:ascii="Calibri" w:hAnsi="Calibri" w:eastAsia="Calibri" w:cs="Calibri"/>
                <w:b/>
                <w:bCs/>
                <w:color w:val="auto"/>
                <w:spacing w:val="0"/>
                <w:position w:val="0"/>
                <w:sz w:val="22"/>
                <w:shd w:val="clear" w:fill="auto"/>
                <w:lang w:val="ru-RU"/>
              </w:rPr>
              <w:t xml:space="preserve"> И ПИЩЕВАРЕНИЕ (6 Ч)</w:t>
            </w:r>
          </w:p>
        </w:tc>
      </w:tr>
      <w:tr w14:paraId="05D7CDB7">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9102F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32</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B19E5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Питательные вещества и пищевые продукты. Питание и его значение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D9816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3C5C3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4FF10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FBECD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341ED40">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74D41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33</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3BA90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пищеварения, их строение и функции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7D053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AD2A7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E7F63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2DF5A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018CEF0">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59C82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34</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CF6F5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Пищеварение в ротовой полости. Практическая работа «Исследование действия ферментов слюны на крахмал»</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C1B99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47E89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4614B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3C9DE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097DD39">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D0D27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35</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9E9AD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Пищеварение в желудке и кишечнике. Практическая работа «Наблюдение действия желудочного сока на белки»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C9CE9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D22FB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AADADD">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1FA54E">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5037315">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75085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36</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1A3CB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Методы изучения органов пищеварения</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1570F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F2189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ACBE6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D8AF3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4EFDF84">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B8F4F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37</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12724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Гигиена питания</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6EA54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3856A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005D9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5F4D4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AAA179B">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8D9EB9">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ОБМЕН</w:t>
            </w:r>
            <w:r>
              <w:rPr>
                <w:rFonts w:hint="default" w:ascii="Calibri" w:hAnsi="Calibri" w:eastAsia="Calibri" w:cs="Calibri"/>
                <w:b/>
                <w:bCs/>
                <w:color w:val="auto"/>
                <w:spacing w:val="0"/>
                <w:position w:val="0"/>
                <w:sz w:val="22"/>
                <w:shd w:val="clear" w:fill="auto"/>
                <w:lang w:val="ru-RU"/>
              </w:rPr>
              <w:t xml:space="preserve"> ВЕЩЕСТВ И ЭНЕРГИИ (4 Ч)</w:t>
            </w:r>
          </w:p>
        </w:tc>
      </w:tr>
      <w:tr w14:paraId="0B26A8BA">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8BE83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38</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E69AB9">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Обмен веществ и превращение энергии в организме человека. Практическая работа «Исследование состава продуктов питания»</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82248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4339B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1B974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FBAF5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1E85E31">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3745F3">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39</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6329FB">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Регуляция обмена веществ</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1015F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D145B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F6822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51D857">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43310C9">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3E207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40</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E3D6B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Витамины и их роль для организма. Практическая работа «Способы сохранения витаминов в пищевых продуктах»</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E9160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A1A52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93F27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B0801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859947A">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7CCF2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41</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96693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Нормы и режим питания. Нарушение обмена веществ Практическая работа «Составление меню в зависимости от калорийности пищи»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C32FF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B53EB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6468D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1416DF">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B6F1A91">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F542F6">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КОЖА</w:t>
            </w:r>
            <w:r>
              <w:rPr>
                <w:rFonts w:hint="default" w:ascii="Calibri" w:hAnsi="Calibri" w:eastAsia="Calibri" w:cs="Calibri"/>
                <w:b/>
                <w:bCs/>
                <w:color w:val="auto"/>
                <w:spacing w:val="0"/>
                <w:position w:val="0"/>
                <w:sz w:val="22"/>
                <w:shd w:val="clear" w:fill="auto"/>
                <w:lang w:val="ru-RU"/>
              </w:rPr>
              <w:t xml:space="preserve"> (5 Ч)</w:t>
            </w:r>
          </w:p>
        </w:tc>
      </w:tr>
      <w:tr w14:paraId="6276BB7F">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841A8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42</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03CE1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и функции кожи. Практическая работа «Исследование с помощью лупы тыльной и ладонной стороны кисти»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4E0FD8">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6C32DE">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72B6A8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56D92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46C6A5F">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771CB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43</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E0E6E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Кожа и ее производные. Практическая работа «Описание мер по уходу за кожей лица и волосами в зависимости от типа кожи»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9984B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9A3D9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6CE96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9C1C9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3D7F546">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583D19">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44</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08C6A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Кожа и терморегуляция. Практическая работа «Определение жирности различных участков кожи лица»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9205C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66870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555A8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FCCFAA">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6B4C79F">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D6EA9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45</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B621CC">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Заболевания кожи и их предупреждение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490A5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D3107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F2359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1AA4C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7F99CC7">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1E5630">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46</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78FEF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Гигиена кожи. Закаливание. Практическая работа «Описание основных гигиенических требований к одежде и обуви»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866FB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3A17D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AB05E7">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E2027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84B6DF6">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4FF133">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ВЫДЕЛЕНИЕ</w:t>
            </w:r>
            <w:r>
              <w:rPr>
                <w:rFonts w:hint="default" w:ascii="Calibri" w:hAnsi="Calibri" w:eastAsia="Calibri" w:cs="Calibri"/>
                <w:b/>
                <w:bCs/>
                <w:color w:val="auto"/>
                <w:spacing w:val="0"/>
                <w:position w:val="0"/>
                <w:sz w:val="22"/>
                <w:shd w:val="clear" w:fill="auto"/>
                <w:lang w:val="ru-RU"/>
              </w:rPr>
              <w:t xml:space="preserve"> (3 Ч)</w:t>
            </w:r>
          </w:p>
        </w:tc>
      </w:tr>
      <w:tr w14:paraId="199402CB">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27E63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47</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6F125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92DC0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55A75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D31A5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B33FC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3C4A6E1A">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EFCCD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48</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AAFCE0">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Образование мочи. Регуляция работы органов мочевыделительной системы</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982AC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C8AE2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16C496">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93E6F2">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8850546">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91AF6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49</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2347D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Заболевания органов мочевыделительной системы, их предупреждение. Практическая работа «Описание мер профилактики болезней почек»</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9F449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5551F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10B85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9AE57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2565B4F">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8B2BFB">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РАЗМНОЖЕНИЕ</w:t>
            </w:r>
            <w:r>
              <w:rPr>
                <w:rFonts w:hint="default" w:ascii="Calibri" w:hAnsi="Calibri" w:eastAsia="Calibri" w:cs="Calibri"/>
                <w:b/>
                <w:bCs/>
                <w:color w:val="auto"/>
                <w:spacing w:val="0"/>
                <w:position w:val="0"/>
                <w:sz w:val="22"/>
                <w:shd w:val="clear" w:fill="auto"/>
                <w:lang w:val="ru-RU"/>
              </w:rPr>
              <w:t xml:space="preserve"> И РАЗВИТИЕ (5Ч)</w:t>
            </w:r>
          </w:p>
        </w:tc>
      </w:tr>
      <w:tr w14:paraId="21694714">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E6D38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50</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8828B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Особенности размножения человека. Наследование признаков у человека.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B160F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BD335B">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DC2314">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A212C9">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DA37A08">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70C085">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51</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C8734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репродукции человека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3BB5EB">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425BA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04EE7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90509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8B6C013">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BBE0D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52</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7085A7">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4BDCE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73D8C1">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E0D3C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0E30A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BABA088">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D9AF5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53</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4DA1D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Беременность и роды</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EFCE5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339B2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B24F4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444F9D">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FFF0D04">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D31D8E">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54</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41598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Рост и развитие ребенка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A1E8A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76766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F3244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7AF45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588A02B">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3E58BE">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ОРГАНЫ</w:t>
            </w:r>
            <w:r>
              <w:rPr>
                <w:rFonts w:hint="default" w:ascii="Calibri" w:hAnsi="Calibri" w:eastAsia="Calibri" w:cs="Calibri"/>
                <w:b/>
                <w:bCs/>
                <w:color w:val="auto"/>
                <w:spacing w:val="0"/>
                <w:position w:val="0"/>
                <w:sz w:val="22"/>
                <w:shd w:val="clear" w:fill="auto"/>
                <w:lang w:val="ru-RU"/>
              </w:rPr>
              <w:t xml:space="preserve"> ЧУВСТВ И СЕНСОРНЫЕ СИСТЕМЫ (5 Ч)</w:t>
            </w:r>
          </w:p>
        </w:tc>
      </w:tr>
      <w:tr w14:paraId="719E4C3B">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0F3361">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55</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818FB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чувств и их значение. Глаз и зрение. Практическая работа «Изучение строения органа зрения (на муляже и влажном препарате)»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DDDE2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6F7CD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D5351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067CC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E33FC4F">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09A2AC">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56</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CAE886">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Механизм работы зрительного анализатора. Гигиена зрения. Практическая работа «Определение остроты зрения у человека».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D9105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6A74E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0EE11F">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B1D73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E89233D">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E4CD0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57</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FA0D1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Ухо и слух. Практическая работа «Изучение строения органа слуха (на муляже)»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34704C">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D2D8C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1A733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9D8601">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EB3C623">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9A7258">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58</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0C7388">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равновесия, мышечное чувство, осязание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21720A">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13BC5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FCCAD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6E7C0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3135F03">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1F659D">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59</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0ADFD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Вкусовой и обонятельный анализаторы. Взаимодействие сенсорных систем организма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48116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E30DE2">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FA45C8">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591A20">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358FD6D">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0D1FED">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ПОВЕДЕНИЕ</w:t>
            </w:r>
            <w:r>
              <w:rPr>
                <w:rFonts w:hint="default" w:ascii="Calibri" w:hAnsi="Calibri" w:eastAsia="Calibri" w:cs="Calibri"/>
                <w:b/>
                <w:bCs/>
                <w:color w:val="auto"/>
                <w:spacing w:val="0"/>
                <w:position w:val="0"/>
                <w:sz w:val="22"/>
                <w:shd w:val="clear" w:fill="auto"/>
                <w:lang w:val="ru-RU"/>
              </w:rPr>
              <w:t xml:space="preserve"> И ПСИХИКА (6 Ч)</w:t>
            </w:r>
          </w:p>
        </w:tc>
      </w:tr>
      <w:tr w14:paraId="29350ED5">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48D76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61</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858CE3">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Высшая нервная деятельность человека, история ее изучения</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1D7F2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CB142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D7A68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05242B">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21254411">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E0E8C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62</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61501E">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Врождённое и приобретённое поведение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465C1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EA7D39">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BE4EAC">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72D0E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777F9E4C">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69EF9A">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63</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98D65E">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Особенности психики человека. Практическая работа «Оценка сформированности навыков логического мышления».</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6F2E7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7C0DAF">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C1A4B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F2A9A5">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6B450954">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0FC316">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64</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120242">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Память и внимание. Практическая работа «Изучение кратковременной памяти. Определение объёма механической и логической памяти»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C1CAE9">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677B4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8EFEE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0.5 </w:t>
            </w: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07588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ABC4CBB">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D67702">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65</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E9D761">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Сон и бодрствование. Режим труда и отдыха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92E502">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B7112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D3E277">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5AEE94">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530E694C">
        <w:tblPrEx>
          <w:tblCellMar>
            <w:top w:w="0" w:type="dxa"/>
            <w:left w:w="10" w:type="dxa"/>
            <w:bottom w:w="0" w:type="dxa"/>
            <w:right w:w="10" w:type="dxa"/>
          </w:tblCellMar>
        </w:tblPrEx>
        <w:trPr>
          <w:trHeight w:val="0" w:hRule="atLeast"/>
        </w:trPr>
        <w:tc>
          <w:tcPr>
            <w:tcW w:w="10929" w:type="dxa"/>
            <w:gridSpan w:val="6"/>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7F8AE1F">
            <w:pPr>
              <w:spacing w:before="0" w:after="0" w:line="276" w:lineRule="auto"/>
              <w:ind w:left="135" w:right="0" w:firstLine="0"/>
              <w:jc w:val="left"/>
              <w:rPr>
                <w:rFonts w:hint="default" w:ascii="Calibri" w:hAnsi="Calibri" w:eastAsia="Calibri" w:cs="Calibri"/>
                <w:color w:val="auto"/>
                <w:spacing w:val="0"/>
                <w:position w:val="0"/>
                <w:sz w:val="22"/>
                <w:shd w:val="clear" w:fill="auto"/>
                <w:lang w:val="ru-RU"/>
              </w:rPr>
            </w:pPr>
            <w:r>
              <w:rPr>
                <w:rFonts w:ascii="Calibri" w:hAnsi="Calibri" w:eastAsia="Calibri" w:cs="Calibri"/>
                <w:b/>
                <w:bCs/>
                <w:color w:val="auto"/>
                <w:spacing w:val="0"/>
                <w:position w:val="0"/>
                <w:sz w:val="22"/>
                <w:shd w:val="clear" w:fill="auto"/>
                <w:lang w:val="ru-RU"/>
              </w:rPr>
              <w:t>ЧЕЛОВЕК</w:t>
            </w:r>
            <w:r>
              <w:rPr>
                <w:rFonts w:hint="default" w:ascii="Calibri" w:hAnsi="Calibri" w:eastAsia="Calibri" w:cs="Calibri"/>
                <w:b/>
                <w:bCs/>
                <w:color w:val="auto"/>
                <w:spacing w:val="0"/>
                <w:position w:val="0"/>
                <w:sz w:val="22"/>
                <w:shd w:val="clear" w:fill="auto"/>
                <w:lang w:val="ru-RU"/>
              </w:rPr>
              <w:t xml:space="preserve"> И ОКРУЖАЮЩАЯ СРЕДА (3 Ч)</w:t>
            </w:r>
          </w:p>
        </w:tc>
      </w:tr>
      <w:tr w14:paraId="718D4635">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C15EA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66</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DD59F5">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Среда обитания человека и её факторы</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ECAEDE">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EF9EB0">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1196D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CCC663">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0F3616EF">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E66F17">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67</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40456D">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Окружающая среда и здоровье человека</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74E5C3">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F047CD">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73A86A">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62CD88">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13DC6FE9">
        <w:tblPrEx>
          <w:tblCellMar>
            <w:top w:w="0" w:type="dxa"/>
            <w:left w:w="10" w:type="dxa"/>
            <w:bottom w:w="0" w:type="dxa"/>
            <w:right w:w="10" w:type="dxa"/>
          </w:tblCellMar>
        </w:tblPrEx>
        <w:trPr>
          <w:trHeight w:val="0" w:hRule="atLeast"/>
        </w:trPr>
        <w:tc>
          <w:tcPr>
            <w:tcW w:w="59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933BCB">
            <w:pPr>
              <w:spacing w:before="0" w:after="0" w:line="276" w:lineRule="auto"/>
              <w:ind w:left="0"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68</w:t>
            </w:r>
          </w:p>
        </w:tc>
        <w:tc>
          <w:tcPr>
            <w:tcW w:w="613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9D39E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Человек как часть биосферы Земли</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8E9A00">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695963">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E2FA35">
            <w:pPr>
              <w:spacing w:before="0" w:after="0" w:line="276" w:lineRule="auto"/>
              <w:ind w:left="135" w:right="0" w:firstLine="0"/>
              <w:jc w:val="center"/>
              <w:rPr>
                <w:rFonts w:ascii="Calibri" w:hAnsi="Calibri" w:eastAsia="Calibri" w:cs="Calibri"/>
                <w:color w:val="auto"/>
                <w:spacing w:val="0"/>
                <w:position w:val="0"/>
                <w:sz w:val="22"/>
                <w:shd w:val="clear" w:fill="auto"/>
              </w:rPr>
            </w:pPr>
          </w:p>
        </w:tc>
        <w:tc>
          <w:tcPr>
            <w:tcW w:w="9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4734B6">
            <w:pPr>
              <w:spacing w:before="0" w:after="0" w:line="276" w:lineRule="auto"/>
              <w:ind w:left="135" w:right="0" w:firstLine="0"/>
              <w:jc w:val="left"/>
              <w:rPr>
                <w:rFonts w:ascii="Calibri" w:hAnsi="Calibri" w:eastAsia="Calibri" w:cs="Calibri"/>
                <w:color w:val="auto"/>
                <w:spacing w:val="0"/>
                <w:position w:val="0"/>
                <w:sz w:val="22"/>
                <w:shd w:val="clear" w:fill="auto"/>
              </w:rPr>
            </w:pPr>
          </w:p>
        </w:tc>
      </w:tr>
      <w:tr w14:paraId="405C7310">
        <w:tblPrEx>
          <w:tblCellMar>
            <w:top w:w="0" w:type="dxa"/>
            <w:left w:w="10" w:type="dxa"/>
            <w:bottom w:w="0" w:type="dxa"/>
            <w:right w:w="10" w:type="dxa"/>
          </w:tblCellMar>
        </w:tblPrEx>
        <w:trPr>
          <w:gridAfter w:val="1"/>
          <w:wAfter w:w="950" w:type="dxa"/>
          <w:trHeight w:val="0" w:hRule="atLeast"/>
        </w:trPr>
        <w:tc>
          <w:tcPr>
            <w:tcW w:w="672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BC1D7A">
            <w:pPr>
              <w:spacing w:before="0" w:after="0" w:line="276" w:lineRule="auto"/>
              <w:ind w:left="13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ОБЩЕЕ КОЛИЧЕСТВО ЧАСОВ ПО ПРОГРАММЕ</w:t>
            </w:r>
          </w:p>
        </w:tc>
        <w:tc>
          <w:tcPr>
            <w:tcW w:w="9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69EB64">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68 </w:t>
            </w:r>
          </w:p>
        </w:tc>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1829A5">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0 </w:t>
            </w:r>
          </w:p>
        </w:tc>
        <w:tc>
          <w:tcPr>
            <w:tcW w:w="125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19D8B1">
            <w:pPr>
              <w:spacing w:before="0" w:after="0" w:line="276" w:lineRule="auto"/>
              <w:ind w:left="13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 15 </w:t>
            </w:r>
          </w:p>
        </w:tc>
      </w:tr>
    </w:tbl>
    <w:p w14:paraId="14A7D285">
      <w:pPr>
        <w:spacing w:before="0" w:after="200" w:line="276" w:lineRule="auto"/>
        <w:ind w:left="0" w:right="0" w:firstLine="0"/>
        <w:jc w:val="left"/>
        <w:rPr>
          <w:rFonts w:ascii="Calibri" w:hAnsi="Calibri" w:eastAsia="Calibri" w:cs="Calibri"/>
          <w:color w:val="auto"/>
          <w:spacing w:val="0"/>
          <w:position w:val="0"/>
          <w:sz w:val="22"/>
          <w:shd w:val="clear" w:fill="auto"/>
        </w:rPr>
      </w:pPr>
    </w:p>
    <w:p w14:paraId="1C5643F8">
      <w:pPr>
        <w:spacing w:before="0" w:after="200" w:line="276" w:lineRule="auto"/>
        <w:ind w:left="0" w:right="0" w:firstLine="0"/>
        <w:jc w:val="left"/>
        <w:rPr>
          <w:rFonts w:ascii="Calibri" w:hAnsi="Calibri" w:eastAsia="Calibri" w:cs="Calibri"/>
          <w:color w:val="auto"/>
          <w:spacing w:val="0"/>
          <w:position w:val="0"/>
          <w:sz w:val="22"/>
          <w:shd w:val="clear" w:fill="auto"/>
        </w:rPr>
      </w:pPr>
    </w:p>
    <w:p w14:paraId="321ADDA2">
      <w:pPr>
        <w:spacing w:before="0" w:after="200" w:line="276" w:lineRule="auto"/>
        <w:ind w:left="0" w:right="0" w:firstLine="0"/>
        <w:jc w:val="left"/>
        <w:rPr>
          <w:rFonts w:ascii="Calibri" w:hAnsi="Calibri" w:eastAsia="Calibri" w:cs="Calibri"/>
          <w:color w:val="auto"/>
          <w:spacing w:val="0"/>
          <w:position w:val="0"/>
          <w:sz w:val="22"/>
          <w:shd w:val="clear" w:fill="auto"/>
        </w:rPr>
      </w:pPr>
    </w:p>
    <w:p w14:paraId="4A0ABC9E">
      <w:pPr>
        <w:spacing w:before="0" w:after="200" w:line="276" w:lineRule="auto"/>
        <w:ind w:left="0" w:right="0" w:firstLine="0"/>
        <w:jc w:val="left"/>
        <w:rPr>
          <w:rFonts w:ascii="Calibri" w:hAnsi="Calibri" w:eastAsia="Calibri" w:cs="Calibri"/>
          <w:color w:val="auto"/>
          <w:spacing w:val="0"/>
          <w:position w:val="0"/>
          <w:sz w:val="22"/>
          <w:shd w:val="clear" w:fill="auto"/>
        </w:rPr>
      </w:pPr>
    </w:p>
    <w:p w14:paraId="47E2FCBB">
      <w:pPr>
        <w:spacing w:before="0" w:after="200" w:line="276" w:lineRule="auto"/>
        <w:ind w:left="0" w:right="0" w:firstLine="0"/>
        <w:jc w:val="left"/>
        <w:rPr>
          <w:rFonts w:ascii="Calibri" w:hAnsi="Calibri" w:eastAsia="Calibri" w:cs="Calibri"/>
          <w:color w:val="auto"/>
          <w:spacing w:val="0"/>
          <w:position w:val="0"/>
          <w:sz w:val="22"/>
          <w:shd w:val="clear" w:fill="auto"/>
        </w:rPr>
      </w:pPr>
    </w:p>
    <w:p w14:paraId="06085806">
      <w:pPr>
        <w:spacing w:before="0" w:after="200" w:line="276" w:lineRule="auto"/>
        <w:ind w:left="0" w:right="0" w:firstLine="0"/>
        <w:jc w:val="left"/>
        <w:rPr>
          <w:rFonts w:ascii="Calibri" w:hAnsi="Calibri" w:eastAsia="Calibri" w:cs="Calibri"/>
          <w:color w:val="auto"/>
          <w:spacing w:val="0"/>
          <w:position w:val="0"/>
          <w:sz w:val="22"/>
          <w:shd w:val="clear" w:fill="auto"/>
        </w:rPr>
      </w:pPr>
    </w:p>
    <w:p w14:paraId="4007BFEB">
      <w:pPr>
        <w:spacing w:before="0" w:after="200" w:line="276" w:lineRule="auto"/>
        <w:ind w:left="0" w:right="0" w:firstLine="0"/>
        <w:jc w:val="left"/>
        <w:rPr>
          <w:rFonts w:ascii="Calibri" w:hAnsi="Calibri" w:eastAsia="Calibri" w:cs="Calibri"/>
          <w:color w:val="auto"/>
          <w:spacing w:val="0"/>
          <w:position w:val="0"/>
          <w:sz w:val="22"/>
          <w:shd w:val="clear" w:fill="auto"/>
        </w:rPr>
      </w:pPr>
    </w:p>
    <w:p w14:paraId="5AE8F9A2">
      <w:pPr>
        <w:spacing w:before="0" w:after="200" w:line="276" w:lineRule="auto"/>
        <w:ind w:left="0" w:right="0" w:firstLine="0"/>
        <w:jc w:val="left"/>
        <w:rPr>
          <w:rFonts w:ascii="Calibri" w:hAnsi="Calibri" w:eastAsia="Calibri" w:cs="Calibri"/>
          <w:color w:val="auto"/>
          <w:spacing w:val="0"/>
          <w:position w:val="0"/>
          <w:sz w:val="22"/>
          <w:shd w:val="clear" w:fill="auto"/>
        </w:rPr>
      </w:pPr>
    </w:p>
    <w:p w14:paraId="1AEDE076">
      <w:pPr>
        <w:spacing w:before="0" w:after="200" w:line="276" w:lineRule="auto"/>
        <w:ind w:left="0" w:right="0" w:firstLine="0"/>
        <w:jc w:val="left"/>
        <w:rPr>
          <w:rFonts w:ascii="Calibri" w:hAnsi="Calibri" w:eastAsia="Calibri" w:cs="Calibri"/>
          <w:color w:val="auto"/>
          <w:spacing w:val="0"/>
          <w:position w:val="0"/>
          <w:sz w:val="22"/>
          <w:shd w:val="clear" w:fill="auto"/>
        </w:rPr>
      </w:pPr>
    </w:p>
    <w:p w14:paraId="6ACE46A6">
      <w:pPr>
        <w:spacing w:before="0" w:after="200" w:line="276" w:lineRule="auto"/>
        <w:ind w:left="0" w:right="0" w:firstLine="0"/>
        <w:jc w:val="left"/>
        <w:rPr>
          <w:rFonts w:ascii="Calibri" w:hAnsi="Calibri" w:eastAsia="Calibri" w:cs="Calibri"/>
          <w:color w:val="auto"/>
          <w:spacing w:val="0"/>
          <w:position w:val="0"/>
          <w:sz w:val="22"/>
          <w:shd w:val="clear" w:fill="auto"/>
        </w:rPr>
      </w:pPr>
    </w:p>
    <w:p w14:paraId="7E8E7275">
      <w:pPr>
        <w:spacing w:before="0" w:after="200" w:line="276" w:lineRule="auto"/>
        <w:ind w:left="0" w:right="0" w:firstLine="0"/>
        <w:jc w:val="left"/>
        <w:rPr>
          <w:rFonts w:ascii="Calibri" w:hAnsi="Calibri" w:eastAsia="Calibri" w:cs="Calibri"/>
          <w:color w:val="auto"/>
          <w:spacing w:val="0"/>
          <w:position w:val="0"/>
          <w:sz w:val="22"/>
          <w:shd w:val="clear" w:fill="auto"/>
        </w:rPr>
      </w:pPr>
    </w:p>
    <w:p w14:paraId="3A6035CF">
      <w:pPr>
        <w:spacing w:before="0" w:after="200" w:line="276" w:lineRule="auto"/>
        <w:ind w:left="0" w:right="0" w:firstLine="0"/>
        <w:jc w:val="left"/>
        <w:rPr>
          <w:rFonts w:ascii="Calibri" w:hAnsi="Calibri" w:eastAsia="Calibri" w:cs="Calibri"/>
          <w:color w:val="auto"/>
          <w:spacing w:val="0"/>
          <w:position w:val="0"/>
          <w:sz w:val="22"/>
          <w:shd w:val="clear" w:fill="auto"/>
        </w:rPr>
      </w:pPr>
    </w:p>
    <w:p w14:paraId="5BCCE0B9">
      <w:pPr>
        <w:spacing w:before="0" w:after="200" w:line="276" w:lineRule="auto"/>
        <w:ind w:left="0" w:right="0" w:firstLine="0"/>
        <w:jc w:val="left"/>
        <w:rPr>
          <w:rFonts w:ascii="Calibri" w:hAnsi="Calibri" w:eastAsia="Calibri" w:cs="Calibri"/>
          <w:color w:val="auto"/>
          <w:spacing w:val="0"/>
          <w:position w:val="0"/>
          <w:sz w:val="22"/>
          <w:shd w:val="clear" w:fill="auto"/>
        </w:rPr>
      </w:pPr>
    </w:p>
    <w:p w14:paraId="578489A9">
      <w:pPr>
        <w:spacing w:before="0" w:after="200" w:line="276" w:lineRule="auto"/>
        <w:ind w:left="0" w:right="0" w:firstLine="0"/>
        <w:jc w:val="left"/>
        <w:rPr>
          <w:rFonts w:ascii="Calibri" w:hAnsi="Calibri" w:eastAsia="Calibri" w:cs="Calibri"/>
          <w:color w:val="auto"/>
          <w:spacing w:val="0"/>
          <w:position w:val="0"/>
          <w:sz w:val="22"/>
          <w:shd w:val="clear" w:fill="auto"/>
        </w:rPr>
      </w:pPr>
    </w:p>
    <w:p w14:paraId="2D3C43EB">
      <w:pPr>
        <w:spacing w:before="0" w:after="200" w:line="276" w:lineRule="auto"/>
        <w:ind w:left="0" w:right="0" w:firstLine="0"/>
        <w:jc w:val="left"/>
        <w:rPr>
          <w:rFonts w:ascii="Calibri" w:hAnsi="Calibri" w:eastAsia="Calibri" w:cs="Calibri"/>
          <w:color w:val="auto"/>
          <w:spacing w:val="0"/>
          <w:position w:val="0"/>
          <w:sz w:val="22"/>
          <w:shd w:val="clear" w:fill="auto"/>
        </w:rPr>
      </w:pPr>
    </w:p>
    <w:p w14:paraId="431F11CB">
      <w:pPr>
        <w:spacing w:before="0" w:after="200" w:line="276" w:lineRule="auto"/>
        <w:ind w:left="0" w:right="0" w:firstLine="0"/>
        <w:jc w:val="left"/>
        <w:rPr>
          <w:rFonts w:ascii="Calibri" w:hAnsi="Calibri" w:eastAsia="Calibri" w:cs="Calibri"/>
          <w:color w:val="auto"/>
          <w:spacing w:val="0"/>
          <w:position w:val="0"/>
          <w:sz w:val="22"/>
          <w:shd w:val="clear" w:fill="auto"/>
        </w:rPr>
      </w:pPr>
    </w:p>
    <w:p w14:paraId="5197853C">
      <w:pPr>
        <w:spacing w:before="199" w:after="199" w:line="336" w:lineRule="auto"/>
        <w:ind w:left="120" w:right="0" w:firstLine="0"/>
        <w:jc w:val="both"/>
        <w:rPr>
          <w:rFonts w:ascii="Times New Roman" w:hAnsi="Times New Roman" w:eastAsia="Times New Roman" w:cs="Times New Roman"/>
          <w:b/>
          <w:color w:val="000000"/>
          <w:spacing w:val="0"/>
          <w:position w:val="0"/>
          <w:sz w:val="28"/>
          <w:shd w:val="clear" w:fill="auto"/>
        </w:rPr>
      </w:pPr>
      <w:r>
        <w:rPr>
          <w:rFonts w:ascii="Times New Roman" w:hAnsi="Times New Roman" w:eastAsia="Times New Roman" w:cs="Times New Roman"/>
          <w:b/>
          <w:color w:val="000000"/>
          <w:spacing w:val="0"/>
          <w:position w:val="0"/>
          <w:sz w:val="28"/>
          <w:shd w:val="clear" w:fill="auto"/>
        </w:rPr>
        <w:t>ПРОВЕРЯЕМЫЕ ТРЕБОВАНИЯ К РЕЗУЛЬТАТАМ ОСВОЕНИЯ ОСНОВНОЙ ОБРАЗОВАТЕЛЬНОЙ ПРОГРАММЫ</w:t>
      </w:r>
    </w:p>
    <w:p w14:paraId="1535E6BD">
      <w:pPr>
        <w:spacing w:before="199" w:after="199" w:line="336" w:lineRule="auto"/>
        <w:ind w:left="120" w:right="0" w:firstLine="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5 КЛАСС</w:t>
      </w:r>
    </w:p>
    <w:tbl>
      <w:tblPr>
        <w:tblStyle w:val="3"/>
        <w:tblW w:w="0" w:type="auto"/>
        <w:tblInd w:w="183" w:type="dxa"/>
        <w:tblLayout w:type="autofit"/>
        <w:tblCellMar>
          <w:top w:w="0" w:type="dxa"/>
          <w:left w:w="10" w:type="dxa"/>
          <w:bottom w:w="0" w:type="dxa"/>
          <w:right w:w="10" w:type="dxa"/>
        </w:tblCellMar>
      </w:tblPr>
      <w:tblGrid>
        <w:gridCol w:w="1991"/>
        <w:gridCol w:w="7389"/>
      </w:tblGrid>
      <w:tr w14:paraId="64AED92E">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C9A124">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проверяемого результата </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1DDCAD">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Проверяемые предметные результаты освоения основной образовательной программы основного общего образования </w:t>
            </w:r>
          </w:p>
        </w:tc>
      </w:tr>
      <w:tr w14:paraId="765A5E06">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41281D">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774014">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Биология – наука о живой природе</w:t>
            </w:r>
          </w:p>
        </w:tc>
      </w:tr>
      <w:tr w14:paraId="56D0D891">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36CA9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29299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биологию как науку о живой природе; называть признаки живого, сравнивать объекты живой и неживой природы</w:t>
            </w:r>
          </w:p>
        </w:tc>
      </w:tr>
      <w:tr w14:paraId="04D179F1">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B70DD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0097A8">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14:paraId="58A95276">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53574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F244CA">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14:paraId="0157D020">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614F9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68BF9F">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14:paraId="0BCB60EB">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0ACC23">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0EFB0C">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14:paraId="3F0DCE0A">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DC1512">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3D64BC">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14:paraId="034B11A9">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AD3BC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8D927C">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14:paraId="21485537">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C25DD4">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39563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Раскрывать понятие о среде обитания (водной, наземно-воздушной, почвенной, внутриорганизменной), условиях среды обитания</w:t>
            </w:r>
          </w:p>
        </w:tc>
      </w:tr>
      <w:tr w14:paraId="5CAE62BF">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15E46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DFF81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Приводить примеры, характеризующие приспособленность организмов к среде обитания, взаимосвязи организмов в сообществах</w:t>
            </w:r>
          </w:p>
        </w:tc>
      </w:tr>
      <w:tr w14:paraId="7C0B881F">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72187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1.10</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2671A5">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Выделять отличительные признаки природных и искусственных сообществ</w:t>
            </w:r>
          </w:p>
        </w:tc>
      </w:tr>
      <w:tr w14:paraId="0A3B235B">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E80CA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1.11</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E3BC34">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14:paraId="4474CACF">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A3822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1.12</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2133E0">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Раскрывать роль биологии в практической деятельности человека</w:t>
            </w:r>
          </w:p>
        </w:tc>
      </w:tr>
      <w:tr w14:paraId="608D8A21">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D00C7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1.13</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CD3DB8">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14:paraId="161D2E77">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8FC25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1.14</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49D5B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14:paraId="66815339">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88E9FD">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1.15</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BE5FAC">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14:paraId="4660D1EB">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A104E5">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1.16</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40514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Владеть приёмами работы с лупой, световым и цифровым микроскопами при рассматривании биологических объектов</w:t>
            </w:r>
          </w:p>
        </w:tc>
      </w:tr>
      <w:tr w14:paraId="4985F19C">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FECCA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1.17</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D3E46E">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14:paraId="0C96EFAB">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47F72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1.18</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DDDF9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Использовать при выполнении учебных заданий научно-популярную литературу по биологии, справочные материалы, ресурсы сети Интернет</w:t>
            </w:r>
          </w:p>
        </w:tc>
      </w:tr>
      <w:tr w14:paraId="1DCDD93C">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6BF0C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1.19</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718FF2">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Создавать письменные и устные сообщения, грамотно используя понятийный аппарат изучаемого раздела биологии</w:t>
            </w:r>
          </w:p>
        </w:tc>
      </w:tr>
    </w:tbl>
    <w:p w14:paraId="7FC1DF1A">
      <w:pPr>
        <w:spacing w:before="0" w:after="0" w:line="276" w:lineRule="auto"/>
        <w:ind w:left="120" w:right="0" w:firstLine="0"/>
        <w:jc w:val="left"/>
        <w:rPr>
          <w:rFonts w:ascii="Calibri" w:hAnsi="Calibri" w:eastAsia="Calibri" w:cs="Calibri"/>
          <w:color w:val="auto"/>
          <w:spacing w:val="0"/>
          <w:position w:val="0"/>
          <w:sz w:val="22"/>
          <w:shd w:val="clear" w:fill="auto"/>
        </w:rPr>
      </w:pPr>
    </w:p>
    <w:p w14:paraId="414DE8E1">
      <w:pPr>
        <w:spacing w:before="199" w:after="199" w:line="276" w:lineRule="auto"/>
        <w:ind w:left="120" w:right="0" w:firstLine="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6 КЛАСС</w:t>
      </w:r>
    </w:p>
    <w:tbl>
      <w:tblPr>
        <w:tblStyle w:val="3"/>
        <w:tblW w:w="0" w:type="auto"/>
        <w:tblInd w:w="183" w:type="dxa"/>
        <w:tblLayout w:type="autofit"/>
        <w:tblCellMar>
          <w:top w:w="0" w:type="dxa"/>
          <w:left w:w="10" w:type="dxa"/>
          <w:bottom w:w="0" w:type="dxa"/>
          <w:right w:w="10" w:type="dxa"/>
        </w:tblCellMar>
      </w:tblPr>
      <w:tblGrid>
        <w:gridCol w:w="1991"/>
        <w:gridCol w:w="7389"/>
      </w:tblGrid>
      <w:tr w14:paraId="1F03C28E">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AB8B38">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проверяемого результата </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E2A19D">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Проверяемые предметные результаты освоения основной образовательной программы основного общего образования </w:t>
            </w:r>
          </w:p>
        </w:tc>
      </w:tr>
      <w:tr w14:paraId="3DF39B94">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694B9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0A052D">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Растительный организм</w:t>
            </w:r>
          </w:p>
        </w:tc>
      </w:tr>
      <w:tr w14:paraId="49186508">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4D125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F4522F">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ботанику как биологическую науку, её разделы и связи с другими науками и техникой</w:t>
            </w:r>
          </w:p>
        </w:tc>
      </w:tr>
      <w:tr w14:paraId="230AB092">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B85B51">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6B071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14:paraId="6BA53520">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40E81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D3EBA7">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14:paraId="1BC78D38">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8313B1">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8D5B3F">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14:paraId="433916BD">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44C29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DD6235">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14:paraId="3F142265">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5713E5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968A3A">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14:paraId="5BD07F07">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952C9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B04D00">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Сравнивать растительные ткани и органы растений между собой</w:t>
            </w:r>
          </w:p>
        </w:tc>
      </w:tr>
      <w:tr w14:paraId="018C7A28">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FC295D">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788F05">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14:paraId="3C092540">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A5296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66CFCE">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14:paraId="38C49F84">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3EC23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1.10</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370A45">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Выявлять причинно-следственные связи между строением и функциями тканей и органов растений, строением и жизнедеятельностью растений</w:t>
            </w:r>
          </w:p>
        </w:tc>
      </w:tr>
      <w:tr w14:paraId="104BE01A">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15998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1.11</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B75FA0">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Классифицировать растения и их части по разным основаниям</w:t>
            </w:r>
          </w:p>
        </w:tc>
      </w:tr>
      <w:tr w14:paraId="6A342F28">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7DC9B1">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1.12</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E53192">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14:paraId="57BA1E98">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DDBF4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1.13</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EC05D8">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Применять полученные знания для выращивания и размножения культурных растений</w:t>
            </w:r>
          </w:p>
        </w:tc>
      </w:tr>
      <w:tr w14:paraId="481AEADD">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4BFA3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1.14</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15A66E">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14:paraId="4BF5CAAA">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CF75B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1.15</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D20D0C">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14:paraId="2F441E40">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0DAC91">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1.16</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760A0F">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14:paraId="76E6B7F2">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D5A787">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1.17</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66A68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14:paraId="08319D2E">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1DFA2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1.18</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32710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Создавать письменные и устные сообщения, грамотно используя понятийный аппарат изучаемого раздела биологии</w:t>
            </w:r>
          </w:p>
        </w:tc>
      </w:tr>
    </w:tbl>
    <w:p w14:paraId="0727F519">
      <w:pPr>
        <w:spacing w:before="0" w:after="0" w:line="276" w:lineRule="auto"/>
        <w:ind w:left="120" w:right="0" w:firstLine="0"/>
        <w:jc w:val="left"/>
        <w:rPr>
          <w:rFonts w:ascii="Calibri" w:hAnsi="Calibri" w:eastAsia="Calibri" w:cs="Calibri"/>
          <w:color w:val="auto"/>
          <w:spacing w:val="0"/>
          <w:position w:val="0"/>
          <w:sz w:val="22"/>
          <w:shd w:val="clear" w:fill="auto"/>
        </w:rPr>
      </w:pPr>
    </w:p>
    <w:p w14:paraId="7ED9E58A">
      <w:pPr>
        <w:spacing w:before="199" w:after="199" w:line="276" w:lineRule="auto"/>
        <w:ind w:left="120" w:right="0" w:firstLine="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7 КЛАСС</w:t>
      </w:r>
    </w:p>
    <w:tbl>
      <w:tblPr>
        <w:tblStyle w:val="3"/>
        <w:tblW w:w="0" w:type="auto"/>
        <w:tblInd w:w="183" w:type="dxa"/>
        <w:tblLayout w:type="autofit"/>
        <w:tblCellMar>
          <w:top w:w="0" w:type="dxa"/>
          <w:left w:w="10" w:type="dxa"/>
          <w:bottom w:w="0" w:type="dxa"/>
          <w:right w:w="10" w:type="dxa"/>
        </w:tblCellMar>
      </w:tblPr>
      <w:tblGrid>
        <w:gridCol w:w="1991"/>
        <w:gridCol w:w="7389"/>
      </w:tblGrid>
      <w:tr w14:paraId="4D87712E">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09829B">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проверяемого результата </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E02C84">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Проверяемые предметные результаты освоения основной образовательной программы основного общего образования </w:t>
            </w:r>
          </w:p>
        </w:tc>
      </w:tr>
      <w:tr w14:paraId="7CFD7046">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A18B3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ABE414">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Систематика растений</w:t>
            </w:r>
          </w:p>
        </w:tc>
      </w:tr>
      <w:tr w14:paraId="7E72F9FF">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38D3D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45B2AF">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14:paraId="4F80F959">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4347B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A64A7F">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14:paraId="7CAFAE6A">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5925C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CC0554">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14:paraId="0D9A5901">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C5EA03">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6BE9BC">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14:paraId="57DD3699">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6C367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040403">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Выявлять признаки классов покрытосеменных, или цветковых, семейств двудольных и однодольных растений</w:t>
            </w:r>
          </w:p>
        </w:tc>
      </w:tr>
      <w:tr w14:paraId="04FA62F8">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CD8947">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DEB5C0">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14:paraId="604E1E86">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923CDD">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60E788">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14:paraId="72987300">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FC01F1">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8CFC6F">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Выделять существенные признаки строения и жизнедеятельности растений, бактерий, грибов, лишайников</w:t>
            </w:r>
          </w:p>
        </w:tc>
      </w:tr>
      <w:tr w14:paraId="2B232EBB">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D5490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049FE4">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Проводить описание и сравнивать между собой растения, грибы, лишайники, бактерии по заданному плану; делать выводы на основе сравнения</w:t>
            </w:r>
          </w:p>
        </w:tc>
      </w:tr>
      <w:tr w14:paraId="060B662C">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4FE5B1">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1.10</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CD0F98">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Описывать усложнение организации растений в ходе эволюции растительного мира на Земле</w:t>
            </w:r>
          </w:p>
        </w:tc>
      </w:tr>
      <w:tr w14:paraId="5B801690">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D86A84">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1.11</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791558">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Выявлять черты приспособленности растений к среде обитания, значение экологических факторов для растений</w:t>
            </w:r>
          </w:p>
        </w:tc>
      </w:tr>
      <w:tr w14:paraId="1AACDED3">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F7A8D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1.12</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FCF6A4">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14:paraId="67D299B8">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4E499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1.13</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55CEE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Приводить примеры культурных растений и их значение в жизни человека; понимать причины и знать меры охраны растительного мира Земли</w:t>
            </w:r>
          </w:p>
        </w:tc>
      </w:tr>
      <w:tr w14:paraId="643C3E30">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A1991E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1.14</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227F6E">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14:paraId="5BF17646">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4E4C51">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1.15</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9DBFA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14:paraId="62FDCB8E">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D8E1A2">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1.16</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1AAEFE">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14:paraId="1B85F524">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AC2B7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1.17</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C58932">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14:paraId="4B09F0E4">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E3066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1.18</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9B3093">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14:paraId="33A3AB08">
        <w:tblPrEx>
          <w:tblCellMar>
            <w:top w:w="0" w:type="dxa"/>
            <w:left w:w="10" w:type="dxa"/>
            <w:bottom w:w="0" w:type="dxa"/>
            <w:right w:w="10" w:type="dxa"/>
          </w:tblCellMar>
        </w:tblPrEx>
        <w:trPr>
          <w:trHeight w:val="0" w:hRule="atLeast"/>
        </w:trPr>
        <w:tc>
          <w:tcPr>
            <w:tcW w:w="199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5C096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1.19</w:t>
            </w:r>
          </w:p>
        </w:tc>
        <w:tc>
          <w:tcPr>
            <w:tcW w:w="738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3A1FDA">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540D4BBA">
      <w:pPr>
        <w:spacing w:before="0" w:after="0" w:line="276" w:lineRule="auto"/>
        <w:ind w:left="120" w:right="0" w:firstLine="0"/>
        <w:jc w:val="left"/>
        <w:rPr>
          <w:rFonts w:ascii="Calibri" w:hAnsi="Calibri" w:eastAsia="Calibri" w:cs="Calibri"/>
          <w:color w:val="auto"/>
          <w:spacing w:val="0"/>
          <w:position w:val="0"/>
          <w:sz w:val="22"/>
          <w:shd w:val="clear" w:fill="auto"/>
        </w:rPr>
      </w:pPr>
    </w:p>
    <w:p w14:paraId="2A08E0CA">
      <w:pPr>
        <w:spacing w:before="199" w:after="199" w:line="276" w:lineRule="auto"/>
        <w:ind w:left="120" w:right="0" w:firstLine="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8 КЛАСС</w:t>
      </w:r>
    </w:p>
    <w:tbl>
      <w:tblPr>
        <w:tblStyle w:val="3"/>
        <w:tblW w:w="0" w:type="auto"/>
        <w:tblInd w:w="183" w:type="dxa"/>
        <w:tblLayout w:type="autofit"/>
        <w:tblCellMar>
          <w:top w:w="0" w:type="dxa"/>
          <w:left w:w="10" w:type="dxa"/>
          <w:bottom w:w="0" w:type="dxa"/>
          <w:right w:w="10" w:type="dxa"/>
        </w:tblCellMar>
      </w:tblPr>
      <w:tblGrid>
        <w:gridCol w:w="2008"/>
        <w:gridCol w:w="7372"/>
      </w:tblGrid>
      <w:tr w14:paraId="494005F7">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3CCD50">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проверяемого результата </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558650">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Проверяемые предметные результаты освоения основной образовательной программы основного общего образования </w:t>
            </w:r>
          </w:p>
        </w:tc>
      </w:tr>
      <w:tr w14:paraId="0778D09E">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009803">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106F7C">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Животный организм</w:t>
            </w:r>
          </w:p>
        </w:tc>
      </w:tr>
      <w:tr w14:paraId="2C1F27F9">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D58A9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A14212">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зоологию как биологическую науку, её разделы и связь с другими науками и техникой</w:t>
            </w:r>
          </w:p>
        </w:tc>
      </w:tr>
      <w:tr w14:paraId="232A9E43">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54F657">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D2F770">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14:paraId="15E695B0">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ED344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4C466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14:paraId="5F3602F7">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D25EB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012AC0">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2"/>
                <w:position w:val="0"/>
                <w:sz w:val="24"/>
                <w:shd w:val="clear" w:fill="auto"/>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14:paraId="2BFF9817">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FB13C4">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737884">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Раскрывать общие признаки животных, уровни организации животного организма: клетки, ткани, органы, системы органов, организм</w:t>
            </w:r>
          </w:p>
        </w:tc>
      </w:tr>
      <w:tr w14:paraId="6111231C">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3B575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1DD53A">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Сравнивать животные ткани и органы животных между собой</w:t>
            </w:r>
          </w:p>
        </w:tc>
      </w:tr>
      <w:tr w14:paraId="7022585F">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4D151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9C18C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14:paraId="0C214C12">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60184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A55B0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14:paraId="3BE7A005">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32037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D0E302">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Выявлять причинно-следственные связи между строением, жизнедеятельностью и средой обитания животных изучаемых систематических групп</w:t>
            </w:r>
          </w:p>
        </w:tc>
      </w:tr>
      <w:tr w14:paraId="49748B82">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1A1B86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1.10</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CBBBC5">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14:paraId="19D14349">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81D58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1.11</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239D2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Выявлять признаки классов членистоногих и хордовых; отрядов насекомых и млекопитающих</w:t>
            </w:r>
          </w:p>
        </w:tc>
      </w:tr>
      <w:tr w14:paraId="5D8CDA8A">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34361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1.12</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58B31A">
            <w:pPr>
              <w:spacing w:before="0" w:after="0" w:line="312"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14:paraId="09CBA99C">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863A0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1.13</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134659">
            <w:pPr>
              <w:spacing w:before="0" w:after="0" w:line="312"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Сравнивать представителей отдельных систематических групп животных и делать выводы на основе сравнения</w:t>
            </w:r>
          </w:p>
        </w:tc>
      </w:tr>
      <w:tr w14:paraId="60262443">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94CC5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1.14</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101C54">
            <w:pPr>
              <w:spacing w:before="0" w:after="0" w:line="312"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Классифицировать животных на основании особенностей строения</w:t>
            </w:r>
          </w:p>
        </w:tc>
      </w:tr>
      <w:tr w14:paraId="1CAE734F">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74FEE3">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1.15</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E54090">
            <w:pPr>
              <w:spacing w:before="0" w:after="0" w:line="312"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Описывать усложнение организации животных в ходе эволюции животного мира на Земле</w:t>
            </w:r>
          </w:p>
        </w:tc>
      </w:tr>
      <w:tr w14:paraId="7E72A173">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8981D3">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1.16</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CC8749">
            <w:pPr>
              <w:spacing w:before="0" w:after="0" w:line="312"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Выявлять черты приспособленности животных к среде обитания, значение экологических факторов для животных</w:t>
            </w:r>
          </w:p>
        </w:tc>
      </w:tr>
      <w:tr w14:paraId="2580A99A">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61D0C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1.17</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814B97">
            <w:pPr>
              <w:spacing w:before="0" w:after="0" w:line="312"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Выявлять взаимосвязи животных в природных сообществах, цепи питания</w:t>
            </w:r>
          </w:p>
        </w:tc>
      </w:tr>
      <w:tr w14:paraId="6A3E4EFB">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03A9A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1.18</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439D8D">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Устанавливать взаимосвязи животных с растениями, грибами, лишайниками и бактериями в природных сообществах</w:t>
            </w:r>
          </w:p>
        </w:tc>
      </w:tr>
      <w:tr w14:paraId="64CDC233">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9647D3">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1.19</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C0B10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животных природных зон Земли, основные закономерности распространения животных по планете</w:t>
            </w:r>
          </w:p>
        </w:tc>
      </w:tr>
      <w:tr w14:paraId="61512A39">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C57A7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1.20</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58968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Раскрывать роль животных в природных сообществах</w:t>
            </w:r>
          </w:p>
        </w:tc>
      </w:tr>
      <w:tr w14:paraId="75564235">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D259F1">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1.21</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E5B99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14:paraId="3D8224AB">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4F11B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1.22</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E9B39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Понимать причины и знать меры охраны животного мира Земли</w:t>
            </w:r>
          </w:p>
        </w:tc>
      </w:tr>
      <w:tr w14:paraId="66DF2DA8">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400F1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1.23</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BFFE9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14:paraId="6F3B8D8B">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3D07E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1.24</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29E110">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14:paraId="5D9DD2E0">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3DFE47">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1.25</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9DFE50">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14:paraId="656DAD85">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4CE66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1.26</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418B4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14:paraId="3C88B087">
        <w:tblPrEx>
          <w:tblCellMar>
            <w:top w:w="0" w:type="dxa"/>
            <w:left w:w="10" w:type="dxa"/>
            <w:bottom w:w="0" w:type="dxa"/>
            <w:right w:w="10" w:type="dxa"/>
          </w:tblCellMar>
        </w:tblPrEx>
        <w:trPr>
          <w:trHeight w:val="0" w:hRule="atLeast"/>
        </w:trPr>
        <w:tc>
          <w:tcPr>
            <w:tcW w:w="20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E899CD">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1.27</w:t>
            </w:r>
          </w:p>
        </w:tc>
        <w:tc>
          <w:tcPr>
            <w:tcW w:w="737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6E249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2E6B09C6">
      <w:pPr>
        <w:spacing w:before="0" w:after="0" w:line="276" w:lineRule="auto"/>
        <w:ind w:left="120" w:right="0" w:firstLine="0"/>
        <w:jc w:val="left"/>
        <w:rPr>
          <w:rFonts w:ascii="Calibri" w:hAnsi="Calibri" w:eastAsia="Calibri" w:cs="Calibri"/>
          <w:color w:val="auto"/>
          <w:spacing w:val="0"/>
          <w:position w:val="0"/>
          <w:sz w:val="22"/>
          <w:shd w:val="clear" w:fill="auto"/>
        </w:rPr>
      </w:pPr>
    </w:p>
    <w:p w14:paraId="52E29D5C">
      <w:pPr>
        <w:spacing w:before="199" w:after="199" w:line="276" w:lineRule="auto"/>
        <w:ind w:left="120" w:right="0" w:firstLine="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9 КЛАСС</w:t>
      </w:r>
    </w:p>
    <w:tbl>
      <w:tblPr>
        <w:tblStyle w:val="3"/>
        <w:tblW w:w="0" w:type="auto"/>
        <w:tblInd w:w="183" w:type="dxa"/>
        <w:tblLayout w:type="autofit"/>
        <w:tblCellMar>
          <w:top w:w="0" w:type="dxa"/>
          <w:left w:w="10" w:type="dxa"/>
          <w:bottom w:w="0" w:type="dxa"/>
          <w:right w:w="10" w:type="dxa"/>
        </w:tblCellMar>
      </w:tblPr>
      <w:tblGrid>
        <w:gridCol w:w="2071"/>
        <w:gridCol w:w="7309"/>
      </w:tblGrid>
      <w:tr w14:paraId="51000B1B">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6F3224">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проверяемого результата </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92586A">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Проверяемые предметные результаты освоения основной образовательной программы основного общего образования </w:t>
            </w:r>
          </w:p>
        </w:tc>
      </w:tr>
      <w:tr w14:paraId="0EF31925">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9C52B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9CCE98">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Человек и его здоровье</w:t>
            </w:r>
          </w:p>
        </w:tc>
      </w:tr>
      <w:tr w14:paraId="51F9CC8E">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2D38E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95F947">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14:paraId="2A0924DF">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E12E5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38DC6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14:paraId="255D45C8">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0859A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5BB323">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14:paraId="2494E7A2">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953AE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815FB0">
            <w:pPr>
              <w:spacing w:before="0" w:after="0" w:line="312"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14:paraId="431301D6">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057F3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F1CAB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14:paraId="4CC3ECF9">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6BAB7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82C0F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14:paraId="13976F65">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D28BA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91D92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Различать биологически активные вещества (витамины, ферменты, гормоны), выявлять их роль в процессе обмена веществ и превращения энергии</w:t>
            </w:r>
          </w:p>
        </w:tc>
      </w:tr>
      <w:tr w14:paraId="2C335978">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21FF1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2D725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14:paraId="3A494766">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58450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0E646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14:paraId="193124CB">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A23DC4">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1.10</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2E860F">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Применять биологические модели для выявления особенностей строения и функционирования органов и систем органов человека</w:t>
            </w:r>
          </w:p>
        </w:tc>
      </w:tr>
      <w:tr w14:paraId="44B382F7">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64A60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1.11</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B4A97E">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Объяснять нейрогуморальную регуляцию процессов жизнедеятельности организма человека</w:t>
            </w:r>
          </w:p>
        </w:tc>
      </w:tr>
      <w:tr w14:paraId="568CC79E">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BEAB35">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1.12</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E86AFD">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14:paraId="07A1C19B">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CD235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1.13</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3DB977">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14:paraId="22B211B6">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4B3FE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1.14</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C04B0E">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3"/>
                <w:position w:val="0"/>
                <w:sz w:val="24"/>
                <w:shd w:val="clear" w:fill="auto"/>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14:paraId="05CDB356">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0A131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1.15</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45E66E">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14:paraId="3F7471ED">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FB53C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1.16</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57E6A0">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14:paraId="3CB3219A">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6CF87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1.17</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B48E7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14:paraId="030CF96C">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33124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1.18</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E1492B">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14:paraId="3E1E1A04">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58AA5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1.19</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AB31AE">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14:paraId="151CBCB4">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57F6D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1.20</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17FE554">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14:paraId="65E4FFBA">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84E4A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1.21</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8857F8">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14:paraId="19E3C466">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B47BC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1.22</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1B408D">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14:paraId="4065374A">
        <w:tblPrEx>
          <w:tblCellMar>
            <w:top w:w="0" w:type="dxa"/>
            <w:left w:w="10" w:type="dxa"/>
            <w:bottom w:w="0" w:type="dxa"/>
            <w:right w:w="10" w:type="dxa"/>
          </w:tblCellMar>
        </w:tblPrEx>
        <w:trPr>
          <w:trHeight w:val="0" w:hRule="atLeast"/>
        </w:trPr>
        <w:tc>
          <w:tcPr>
            <w:tcW w:w="207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20370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1.23</w:t>
            </w:r>
          </w:p>
        </w:tc>
        <w:tc>
          <w:tcPr>
            <w:tcW w:w="730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47917A">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14:paraId="7C1FA7C8">
      <w:pPr>
        <w:spacing w:before="0" w:after="0" w:line="276" w:lineRule="auto"/>
        <w:ind w:left="120" w:right="0" w:firstLine="0"/>
        <w:jc w:val="left"/>
        <w:rPr>
          <w:rFonts w:ascii="Calibri" w:hAnsi="Calibri" w:eastAsia="Calibri" w:cs="Calibri"/>
          <w:color w:val="auto"/>
          <w:spacing w:val="0"/>
          <w:position w:val="0"/>
          <w:sz w:val="22"/>
          <w:shd w:val="clear" w:fill="auto"/>
        </w:rPr>
      </w:pPr>
    </w:p>
    <w:p w14:paraId="224CCF30">
      <w:pPr>
        <w:spacing w:before="199" w:after="120" w:line="336" w:lineRule="auto"/>
        <w:ind w:right="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ПРОВЕРЯЕМЫЕ ЭЛЕМЕНТЫ СОДЕРЖАНИЯ</w:t>
      </w:r>
    </w:p>
    <w:p w14:paraId="6201CEFB">
      <w:pPr>
        <w:spacing w:before="199" w:after="120" w:line="336" w:lineRule="auto"/>
        <w:ind w:right="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5 КЛАСС</w:t>
      </w:r>
    </w:p>
    <w:tbl>
      <w:tblPr>
        <w:tblStyle w:val="3"/>
        <w:tblW w:w="0" w:type="auto"/>
        <w:tblInd w:w="0" w:type="dxa"/>
        <w:tblLayout w:type="autofit"/>
        <w:tblCellMar>
          <w:top w:w="0" w:type="dxa"/>
          <w:left w:w="10" w:type="dxa"/>
          <w:bottom w:w="0" w:type="dxa"/>
          <w:right w:w="10" w:type="dxa"/>
        </w:tblCellMar>
      </w:tblPr>
      <w:tblGrid>
        <w:gridCol w:w="1176"/>
        <w:gridCol w:w="2708"/>
        <w:gridCol w:w="5679"/>
      </w:tblGrid>
      <w:tr w14:paraId="3C4A2579">
        <w:tblPrEx>
          <w:tblCellMar>
            <w:top w:w="0" w:type="dxa"/>
            <w:left w:w="10" w:type="dxa"/>
            <w:bottom w:w="0" w:type="dxa"/>
            <w:right w:w="10" w:type="dxa"/>
          </w:tblCellMar>
        </w:tblPrEx>
        <w:trPr>
          <w:trHeight w:val="0" w:hRule="atLeast"/>
        </w:trPr>
        <w:tc>
          <w:tcPr>
            <w:tcW w:w="117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A6F0BD">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раздела </w:t>
            </w: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A442C4">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проверяемого элемента </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0B9FF2">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Проверяемые элементы содержания </w:t>
            </w:r>
          </w:p>
        </w:tc>
      </w:tr>
      <w:tr w14:paraId="513C06A8">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BFEEA0">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FA52F3">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Биология – наука о живой природе</w:t>
            </w:r>
          </w:p>
        </w:tc>
      </w:tr>
      <w:tr w14:paraId="6A8B548C">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AA7E673">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2DE609">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E1D207">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14:paraId="3C998EC4">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B643DDF">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9CBC1A">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A3C7AE">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14:paraId="749E8AED">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0ADAF72">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307B8B">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ED0B4F2">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14:paraId="412E663A">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6ADFFA">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10887F">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Методы изучения живой природы</w:t>
            </w:r>
          </w:p>
        </w:tc>
      </w:tr>
      <w:tr w14:paraId="3599BF3C">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F783311">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06CC4F">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550C97">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14:paraId="01BBD136">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DEDF279">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A494F4">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2.2</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94F001">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r>
      <w:tr w14:paraId="3CF28D28">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F50061">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9796FD">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Организмы – тела живой природы</w:t>
            </w:r>
          </w:p>
        </w:tc>
      </w:tr>
      <w:tr w14:paraId="2DFC9645">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33C1970">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151581">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3.1</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8E7D7F">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Понятие об организме. Доядерные и ядерные организмы. Одноклеточные и многоклеточные организмы</w:t>
            </w:r>
          </w:p>
        </w:tc>
      </w:tr>
      <w:tr w14:paraId="25DAA8CB">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FB2ADBE">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3E90B7">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3.2</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65C643">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tc>
      </w:tr>
      <w:tr w14:paraId="61A22933">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5B2B72E">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2E89D9">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3.3</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BABD2E">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Клетки, ткани, органы, системы органов</w:t>
            </w:r>
          </w:p>
        </w:tc>
      </w:tr>
      <w:tr w14:paraId="27666408">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3AB9BCA">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1EC196">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3.4</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8031F9">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w:t>
            </w:r>
          </w:p>
        </w:tc>
      </w:tr>
      <w:tr w14:paraId="4D4F667B">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D313852">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23C954">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3.5</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4A1534">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Разнообразие организмов и их классификация (таксоны в биологии: царства, типы (отделы), классы, отряды (порядки), семейства, роды, виды)</w:t>
            </w:r>
          </w:p>
        </w:tc>
      </w:tr>
      <w:tr w14:paraId="77D608F9">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2F2CB2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E2573E">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3.6</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A3F15E">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Бактерии и вирусы как формы жизни. Значение бактерий и вирусов в природе и в жизни человека</w:t>
            </w:r>
          </w:p>
        </w:tc>
      </w:tr>
      <w:tr w14:paraId="26D5F1C5">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82C38F">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FD375C">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Организмы и среда обитания</w:t>
            </w:r>
          </w:p>
        </w:tc>
      </w:tr>
      <w:tr w14:paraId="3DB12F4E">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6F3B7A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7CB8FE">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4.1</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9DD554">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w:t>
            </w:r>
          </w:p>
        </w:tc>
      </w:tr>
      <w:tr w14:paraId="6D211EF1">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8FC73B1">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897C0E">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4.2</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4D9BAF">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Приспособления организмов к среде обитания. Сезонные изменения в жизни организмов</w:t>
            </w:r>
          </w:p>
        </w:tc>
      </w:tr>
      <w:tr w14:paraId="37F7A09D">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5CEEFA">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B24955">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Природные сообщества</w:t>
            </w:r>
          </w:p>
        </w:tc>
      </w:tr>
      <w:tr w14:paraId="276465A0">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FBD8AA6">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6A9E4C">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5.1</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7464E6">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14:paraId="518586AF">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DADA8EA">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B100E2">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5.2</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1335E9">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14:paraId="52431848">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86E5237">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014F32">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5.3</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C17A70">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Природные зоны Земли, их обитатели. Флора и фауна природных зон. Ландшафты: природные и культурные</w:t>
            </w:r>
          </w:p>
        </w:tc>
      </w:tr>
      <w:tr w14:paraId="1499F40E">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E96B2C">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0662AF">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Живая природа и человек</w:t>
            </w:r>
          </w:p>
        </w:tc>
      </w:tr>
      <w:tr w14:paraId="5A6A4745">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7D34533">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C0D93B">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6.1</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8D0E4E">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14:paraId="4261DD39">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DE1A6EF">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8"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5757F3">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6.2</w:t>
            </w:r>
          </w:p>
        </w:tc>
        <w:tc>
          <w:tcPr>
            <w:tcW w:w="5679"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D70F92">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tc>
      </w:tr>
    </w:tbl>
    <w:p w14:paraId="0C0679C1">
      <w:pPr>
        <w:spacing w:before="0" w:after="0" w:line="336" w:lineRule="auto"/>
        <w:ind w:left="120" w:right="0" w:firstLine="0"/>
        <w:jc w:val="left"/>
        <w:rPr>
          <w:rFonts w:ascii="Calibri" w:hAnsi="Calibri" w:eastAsia="Calibri" w:cs="Calibri"/>
          <w:color w:val="auto"/>
          <w:spacing w:val="0"/>
          <w:position w:val="0"/>
          <w:sz w:val="22"/>
          <w:shd w:val="clear" w:fill="auto"/>
        </w:rPr>
      </w:pPr>
    </w:p>
    <w:p w14:paraId="3CEE16E8">
      <w:pPr>
        <w:spacing w:before="199" w:after="120" w:line="336" w:lineRule="auto"/>
        <w:ind w:left="120"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6 КЛАСС</w:t>
      </w:r>
    </w:p>
    <w:p w14:paraId="0EB36246">
      <w:pPr>
        <w:spacing w:before="0" w:after="0" w:line="336" w:lineRule="auto"/>
        <w:ind w:left="120" w:right="0" w:firstLine="0"/>
        <w:jc w:val="left"/>
        <w:rPr>
          <w:rFonts w:ascii="Calibri" w:hAnsi="Calibri" w:eastAsia="Calibri" w:cs="Calibri"/>
          <w:color w:val="auto"/>
          <w:spacing w:val="0"/>
          <w:position w:val="0"/>
          <w:sz w:val="22"/>
          <w:shd w:val="clear" w:fill="auto"/>
        </w:rPr>
      </w:pPr>
    </w:p>
    <w:tbl>
      <w:tblPr>
        <w:tblStyle w:val="3"/>
        <w:tblW w:w="0" w:type="auto"/>
        <w:tblInd w:w="0" w:type="dxa"/>
        <w:tblLayout w:type="autofit"/>
        <w:tblCellMar>
          <w:top w:w="0" w:type="dxa"/>
          <w:left w:w="10" w:type="dxa"/>
          <w:bottom w:w="0" w:type="dxa"/>
          <w:right w:w="10" w:type="dxa"/>
        </w:tblCellMar>
      </w:tblPr>
      <w:tblGrid>
        <w:gridCol w:w="1200"/>
        <w:gridCol w:w="2782"/>
        <w:gridCol w:w="5581"/>
      </w:tblGrid>
      <w:tr w14:paraId="2DF3EC68">
        <w:tblPrEx>
          <w:tblCellMar>
            <w:top w:w="0" w:type="dxa"/>
            <w:left w:w="10" w:type="dxa"/>
            <w:bottom w:w="0" w:type="dxa"/>
            <w:right w:w="10" w:type="dxa"/>
          </w:tblCellMar>
        </w:tblPrEx>
        <w:trPr>
          <w:trHeight w:val="0" w:hRule="atLeast"/>
        </w:trPr>
        <w:tc>
          <w:tcPr>
            <w:tcW w:w="12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B70163">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раздела </w:t>
            </w: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28CC25">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проверяемого элемента </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BB2846">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Проверяемые элементы содержания </w:t>
            </w:r>
          </w:p>
        </w:tc>
      </w:tr>
      <w:tr w14:paraId="0CEC0DF2">
        <w:tblPrEx>
          <w:tblCellMar>
            <w:top w:w="0" w:type="dxa"/>
            <w:left w:w="10" w:type="dxa"/>
            <w:bottom w:w="0" w:type="dxa"/>
            <w:right w:w="10" w:type="dxa"/>
          </w:tblCellMar>
        </w:tblPrEx>
        <w:trPr>
          <w:trHeight w:val="0" w:hRule="atLeast"/>
        </w:trPr>
        <w:tc>
          <w:tcPr>
            <w:tcW w:w="1200"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4349E7">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8363"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960005">
            <w:pPr>
              <w:spacing w:before="0" w:after="0" w:line="336"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Растительный организм</w:t>
            </w:r>
          </w:p>
        </w:tc>
      </w:tr>
      <w:tr w14:paraId="58A3B3A1">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31319FF">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9F0367">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6A924E">
            <w:pPr>
              <w:spacing w:before="0" w:after="0" w:line="336"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Ботаника – наука о растениях. Разделы ботаники. Связь ботаники с другими науками и техникой. Общие признаки растений</w:t>
            </w:r>
          </w:p>
        </w:tc>
      </w:tr>
      <w:tr w14:paraId="123C52F6">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93E65F9">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4183DD">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8A0A9C">
            <w:pPr>
              <w:spacing w:before="0" w:after="0" w:line="336"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Разнообразие растений. Уровни организации растительного организма. Высшие и низшие растения. Споровые и семенные растения</w:t>
            </w:r>
          </w:p>
        </w:tc>
      </w:tr>
      <w:tr w14:paraId="552ADAA1">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0A1F319">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4ACCE2">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37CB6C">
            <w:pPr>
              <w:spacing w:before="0" w:after="0" w:line="336"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tc>
      </w:tr>
      <w:tr w14:paraId="1951A6A5">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7898E14">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EE7D30">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64BDE2">
            <w:pPr>
              <w:spacing w:before="0" w:after="0" w:line="336"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и системы органов растений. Строение органов растительного организма, их роль и связь между собой</w:t>
            </w:r>
          </w:p>
        </w:tc>
      </w:tr>
      <w:tr w14:paraId="3AAF3B75">
        <w:tblPrEx>
          <w:tblCellMar>
            <w:top w:w="0" w:type="dxa"/>
            <w:left w:w="10" w:type="dxa"/>
            <w:bottom w:w="0" w:type="dxa"/>
            <w:right w:w="10" w:type="dxa"/>
          </w:tblCellMar>
        </w:tblPrEx>
        <w:trPr>
          <w:trHeight w:val="0" w:hRule="atLeast"/>
        </w:trPr>
        <w:tc>
          <w:tcPr>
            <w:tcW w:w="1200"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AB5F07">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8363"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48CE73">
            <w:pPr>
              <w:spacing w:before="0" w:after="0" w:line="336"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и жизнедеятельность растительного организма</w:t>
            </w:r>
          </w:p>
        </w:tc>
      </w:tr>
      <w:tr w14:paraId="51F42C3C">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2011CA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92ED81">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7DB40D">
            <w:pPr>
              <w:spacing w:before="0" w:after="0" w:line="336"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Питание растения. </w:t>
            </w:r>
            <w:r>
              <w:rPr>
                <w:rFonts w:ascii="Times New Roman" w:hAnsi="Times New Roman" w:eastAsia="Times New Roman" w:cs="Times New Roman"/>
                <w:color w:val="000000"/>
                <w:spacing w:val="0"/>
                <w:position w:val="0"/>
                <w:sz w:val="24"/>
                <w:shd w:val="clear" w:fill="auto"/>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tc>
      </w:tr>
      <w:tr w14:paraId="617C7F60">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4A34CB6">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571222">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2.2</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1EC28B">
            <w:pPr>
              <w:spacing w:before="0" w:after="0" w:line="336"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tc>
      </w:tr>
      <w:tr w14:paraId="32930F14">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7F2E7C4">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5664A8">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2.3</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3CD2E5">
            <w:pPr>
              <w:spacing w:before="0" w:after="0" w:line="336"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14:paraId="504C5213">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13807B2">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D99ED8">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2.4</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62CAB1">
            <w:pPr>
              <w:spacing w:before="0" w:after="0" w:line="336"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Дыхание растения. </w:t>
            </w:r>
            <w:r>
              <w:rPr>
                <w:rFonts w:ascii="Times New Roman" w:hAnsi="Times New Roman" w:eastAsia="Times New Roman" w:cs="Times New Roman"/>
                <w:color w:val="000000"/>
                <w:spacing w:val="0"/>
                <w:position w:val="0"/>
                <w:sz w:val="24"/>
                <w:shd w:val="clear" w:fill="auto"/>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r>
      <w:tr w14:paraId="5A6F01F6">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7D9F6F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EFB555">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2.5</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89D190">
            <w:pPr>
              <w:spacing w:before="0" w:after="0" w:line="336"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Транспорт веществ в растении. </w:t>
            </w:r>
            <w:r>
              <w:rPr>
                <w:rFonts w:ascii="Times New Roman" w:hAnsi="Times New Roman" w:eastAsia="Times New Roman" w:cs="Times New Roman"/>
                <w:color w:val="000000"/>
                <w:spacing w:val="0"/>
                <w:position w:val="0"/>
                <w:sz w:val="24"/>
                <w:shd w:val="clear" w:fill="auto"/>
              </w:rPr>
              <w:t>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tc>
      </w:tr>
      <w:tr w14:paraId="5C6B9AAB">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25B7561">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DA95631">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2.6</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E9F208">
            <w:pPr>
              <w:spacing w:before="0" w:after="0" w:line="336"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tc>
      </w:tr>
      <w:tr w14:paraId="0775E5CE">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65CF0BC">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43E2DB">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2.7</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69A8C1">
            <w:pPr>
              <w:spacing w:before="0" w:after="0" w:line="336"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Рост растения. </w:t>
            </w:r>
            <w:r>
              <w:rPr>
                <w:rFonts w:ascii="Times New Roman" w:hAnsi="Times New Roman" w:eastAsia="Times New Roman" w:cs="Times New Roman"/>
                <w:color w:val="000000"/>
                <w:spacing w:val="0"/>
                <w:position w:val="0"/>
                <w:sz w:val="24"/>
                <w:shd w:val="clear" w:fill="auto"/>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14:paraId="181085BE">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5542C5F">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06C5D77">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2.8</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2CB858">
            <w:pPr>
              <w:spacing w:before="0" w:after="0" w:line="336"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Размножение растения. </w:t>
            </w:r>
            <w:r>
              <w:rPr>
                <w:rFonts w:ascii="Times New Roman" w:hAnsi="Times New Roman" w:eastAsia="Times New Roman" w:cs="Times New Roman"/>
                <w:color w:val="000000"/>
                <w:spacing w:val="0"/>
                <w:position w:val="0"/>
                <w:sz w:val="24"/>
                <w:shd w:val="clear" w:fill="auto"/>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r>
      <w:tr w14:paraId="301664C8">
        <w:tblPrEx>
          <w:tblCellMar>
            <w:top w:w="0" w:type="dxa"/>
            <w:left w:w="10" w:type="dxa"/>
            <w:bottom w:w="0" w:type="dxa"/>
            <w:right w:w="10" w:type="dxa"/>
          </w:tblCellMar>
        </w:tblPrEx>
        <w:trPr>
          <w:trHeight w:val="0" w:hRule="atLeast"/>
        </w:trPr>
        <w:tc>
          <w:tcPr>
            <w:tcW w:w="1200"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B591D8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8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5763E5">
            <w:pPr>
              <w:spacing w:before="0" w:after="0" w:line="336"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2.9</w:t>
            </w:r>
          </w:p>
        </w:tc>
        <w:tc>
          <w:tcPr>
            <w:tcW w:w="5581"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B2635D">
            <w:pPr>
              <w:spacing w:before="0" w:after="0" w:line="336"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Развитие растения. </w:t>
            </w:r>
            <w:r>
              <w:rPr>
                <w:rFonts w:ascii="Times New Roman" w:hAnsi="Times New Roman" w:eastAsia="Times New Roman" w:cs="Times New Roman"/>
                <w:color w:val="000000"/>
                <w:spacing w:val="0"/>
                <w:position w:val="0"/>
                <w:sz w:val="24"/>
                <w:shd w:val="clear" w:fill="auto"/>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14:paraId="5F5B80FE">
      <w:pPr>
        <w:spacing w:before="0" w:after="0" w:line="336" w:lineRule="auto"/>
        <w:ind w:left="120" w:right="0" w:firstLine="0"/>
        <w:jc w:val="left"/>
        <w:rPr>
          <w:rFonts w:ascii="Calibri" w:hAnsi="Calibri" w:eastAsia="Calibri" w:cs="Calibri"/>
          <w:color w:val="auto"/>
          <w:spacing w:val="0"/>
          <w:position w:val="0"/>
          <w:sz w:val="22"/>
          <w:shd w:val="clear" w:fill="auto"/>
        </w:rPr>
      </w:pPr>
    </w:p>
    <w:p w14:paraId="169D4C13">
      <w:pPr>
        <w:spacing w:before="199" w:after="120" w:line="336" w:lineRule="auto"/>
        <w:ind w:left="120" w:right="0" w:firstLine="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7 КЛАСС</w:t>
      </w:r>
    </w:p>
    <w:tbl>
      <w:tblPr>
        <w:tblStyle w:val="3"/>
        <w:tblW w:w="0" w:type="auto"/>
        <w:tblInd w:w="0" w:type="dxa"/>
        <w:tblLayout w:type="autofit"/>
        <w:tblCellMar>
          <w:top w:w="0" w:type="dxa"/>
          <w:left w:w="10" w:type="dxa"/>
          <w:bottom w:w="0" w:type="dxa"/>
          <w:right w:w="10" w:type="dxa"/>
        </w:tblCellMar>
      </w:tblPr>
      <w:tblGrid>
        <w:gridCol w:w="1176"/>
        <w:gridCol w:w="2700"/>
        <w:gridCol w:w="5687"/>
      </w:tblGrid>
      <w:tr w14:paraId="44C67321">
        <w:tblPrEx>
          <w:tblCellMar>
            <w:top w:w="0" w:type="dxa"/>
            <w:left w:w="10" w:type="dxa"/>
            <w:bottom w:w="0" w:type="dxa"/>
            <w:right w:w="10" w:type="dxa"/>
          </w:tblCellMar>
        </w:tblPrEx>
        <w:trPr>
          <w:trHeight w:val="0" w:hRule="atLeast"/>
        </w:trPr>
        <w:tc>
          <w:tcPr>
            <w:tcW w:w="117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063534">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раздела </w:t>
            </w: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2DDDBE">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проверяемого элемента </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353A68">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Проверяемые элементы содержания </w:t>
            </w:r>
          </w:p>
        </w:tc>
      </w:tr>
      <w:tr w14:paraId="0FC166B1">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253554">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4AAD1A">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Систематические группы растений</w:t>
            </w:r>
          </w:p>
        </w:tc>
      </w:tr>
      <w:tr w14:paraId="41FDE178">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5CA7855">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685D52">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7829F4">
            <w:pPr>
              <w:spacing w:before="0" w:after="0" w:line="312"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Классификация растений. </w:t>
            </w:r>
            <w:r>
              <w:rPr>
                <w:rFonts w:ascii="Times New Roman" w:hAnsi="Times New Roman" w:eastAsia="Times New Roman" w:cs="Times New Roman"/>
                <w:color w:val="000000"/>
                <w:spacing w:val="0"/>
                <w:position w:val="0"/>
                <w:sz w:val="24"/>
                <w:shd w:val="clear" w:fill="auto"/>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14:paraId="53F40E34">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474E232">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C3F89F">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5C4898">
            <w:pPr>
              <w:spacing w:before="0" w:after="0" w:line="312"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Низшие растения. Водоросли. </w:t>
            </w:r>
            <w:r>
              <w:rPr>
                <w:rFonts w:ascii="Times New Roman" w:hAnsi="Times New Roman" w:eastAsia="Times New Roman" w:cs="Times New Roman"/>
                <w:color w:val="000000"/>
                <w:spacing w:val="0"/>
                <w:position w:val="0"/>
                <w:sz w:val="24"/>
                <w:shd w:val="clear" w:fill="auto"/>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14:paraId="6C07F9B8">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A6E128F">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DC877E">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84CD62">
            <w:pPr>
              <w:spacing w:before="0" w:after="0" w:line="312"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Высшие споровые растения. Моховидные (Мхи). </w:t>
            </w:r>
            <w:r>
              <w:rPr>
                <w:rFonts w:ascii="Times New Roman" w:hAnsi="Times New Roman" w:eastAsia="Times New Roman" w:cs="Times New Roman"/>
                <w:color w:val="000000"/>
                <w:spacing w:val="0"/>
                <w:position w:val="0"/>
                <w:sz w:val="24"/>
                <w:shd w:val="clear" w:fill="auto"/>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14:paraId="54F754F0">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2BD09D7">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9593CE">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30B791">
            <w:pPr>
              <w:spacing w:before="0" w:after="0" w:line="312"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Плауновидные (Плауны). Хвощевидные (Хвощи), Папоротниковидные (Папоротники). </w:t>
            </w:r>
            <w:r>
              <w:rPr>
                <w:rFonts w:ascii="Times New Roman" w:hAnsi="Times New Roman" w:eastAsia="Times New Roman" w:cs="Times New Roman"/>
                <w:color w:val="000000"/>
                <w:spacing w:val="0"/>
                <w:position w:val="0"/>
                <w:sz w:val="24"/>
                <w:shd w:val="clear" w:fill="auto"/>
              </w:rPr>
              <w:t>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tc>
      </w:tr>
      <w:tr w14:paraId="4D33B81A">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7E5C5A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82C16B">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F8E2CE">
            <w:pPr>
              <w:spacing w:before="0" w:after="0" w:line="312"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Высшие семенные растения. Голосеменные. </w:t>
            </w:r>
            <w:r>
              <w:rPr>
                <w:rFonts w:ascii="Times New Roman" w:hAnsi="Times New Roman" w:eastAsia="Times New Roman" w:cs="Times New Roman"/>
                <w:color w:val="000000"/>
                <w:spacing w:val="0"/>
                <w:position w:val="0"/>
                <w:sz w:val="24"/>
                <w:shd w:val="clear" w:fill="auto"/>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14:paraId="2C2F08CF">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311F5E5">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5E9B01">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2B008D">
            <w:pPr>
              <w:spacing w:before="0" w:after="0" w:line="312"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Покрытосеменные (цветковые) растения. </w:t>
            </w:r>
            <w:r>
              <w:rPr>
                <w:rFonts w:ascii="Times New Roman" w:hAnsi="Times New Roman" w:eastAsia="Times New Roman" w:cs="Times New Roman"/>
                <w:color w:val="000000"/>
                <w:spacing w:val="0"/>
                <w:position w:val="0"/>
                <w:sz w:val="24"/>
                <w:shd w:val="clear" w:fill="auto"/>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14:paraId="326C7301">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8A70B4A">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DF0DFE">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3A7E53F">
            <w:pPr>
              <w:spacing w:before="0" w:after="0" w:line="312"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Семейства покрытосеменных (цветковых) растений. </w:t>
            </w:r>
            <w:r>
              <w:rPr>
                <w:rFonts w:ascii="Times New Roman" w:hAnsi="Times New Roman" w:eastAsia="Times New Roman" w:cs="Times New Roman"/>
                <w:color w:val="000000"/>
                <w:spacing w:val="0"/>
                <w:position w:val="0"/>
                <w:sz w:val="24"/>
                <w:shd w:val="clear" w:fill="auto"/>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14:paraId="1EFF7125">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9EEA540">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B6C35F">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Развитие растительного мира на Земле</w:t>
            </w:r>
          </w:p>
        </w:tc>
      </w:tr>
      <w:tr w14:paraId="6F5F4449">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F2F83D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6C8A8C">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CA8ED5">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14:paraId="0EA662DA">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C4FE07">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BCA653">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Растения в природных сообществах</w:t>
            </w:r>
          </w:p>
        </w:tc>
      </w:tr>
      <w:tr w14:paraId="6CE76C20">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15C4C5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E17BCD">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3.1</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F99D12">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14:paraId="130E4DDA">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944B7A2">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3E13D6">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3.2</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E920A2">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14:paraId="78569A2B">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900E2B">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FD7DDE">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Растения и человек</w:t>
            </w:r>
          </w:p>
        </w:tc>
      </w:tr>
      <w:tr w14:paraId="3E2BC8CC">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A668FB2">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B8DD9A">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4.1</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546A03">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14:paraId="3CBC2933">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D16C49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06ED89B">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4.2</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979399">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w:t>
            </w:r>
          </w:p>
        </w:tc>
      </w:tr>
      <w:tr w14:paraId="352522B0">
        <w:tblPrEx>
          <w:tblCellMar>
            <w:top w:w="0" w:type="dxa"/>
            <w:left w:w="10" w:type="dxa"/>
            <w:bottom w:w="0" w:type="dxa"/>
            <w:right w:w="10" w:type="dxa"/>
          </w:tblCellMar>
        </w:tblPrEx>
        <w:trPr>
          <w:trHeight w:val="0" w:hRule="atLeast"/>
        </w:trPr>
        <w:tc>
          <w:tcPr>
            <w:tcW w:w="1176"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5D0473">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8387"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EB8683">
            <w:pPr>
              <w:spacing w:before="0" w:after="0" w:line="312"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Грибы. Лишайники. Бактерии</w:t>
            </w:r>
          </w:p>
        </w:tc>
      </w:tr>
      <w:tr w14:paraId="18B13373">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453141A">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5E8139">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5.1</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2A9653">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14:paraId="4EA476D2">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822C139">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DE2965">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5.2</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B398A1">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14:paraId="1CF2A702">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35367C0">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7EB957">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5.3</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71F378">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tc>
      </w:tr>
      <w:tr w14:paraId="2D227D33">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1D28710">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1BE7BA">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5.4</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AD7268">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Лишайники – комплексные организмы. Строение лишайников. Питание, рост и размножение лишайников. Значение лишайников в природе и жизни человека</w:t>
            </w:r>
          </w:p>
        </w:tc>
      </w:tr>
      <w:tr w14:paraId="1BF30E44">
        <w:tblPrEx>
          <w:tblCellMar>
            <w:top w:w="0" w:type="dxa"/>
            <w:left w:w="10" w:type="dxa"/>
            <w:bottom w:w="0" w:type="dxa"/>
            <w:right w:w="10" w:type="dxa"/>
          </w:tblCellMar>
        </w:tblPrEx>
        <w:trPr>
          <w:trHeight w:val="0" w:hRule="atLeast"/>
        </w:trPr>
        <w:tc>
          <w:tcPr>
            <w:tcW w:w="1176"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21080CF">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7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4614FE">
            <w:pPr>
              <w:spacing w:before="0" w:after="0" w:line="312"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5.5</w:t>
            </w:r>
          </w:p>
        </w:tc>
        <w:tc>
          <w:tcPr>
            <w:tcW w:w="568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AC8571">
            <w:pPr>
              <w:spacing w:before="0" w:after="0" w:line="312"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r>
    </w:tbl>
    <w:p w14:paraId="0CEE1F11">
      <w:pPr>
        <w:spacing w:before="0" w:after="0" w:line="336" w:lineRule="auto"/>
        <w:ind w:left="120" w:right="0" w:firstLine="0"/>
        <w:jc w:val="left"/>
        <w:rPr>
          <w:rFonts w:ascii="Calibri" w:hAnsi="Calibri" w:eastAsia="Calibri" w:cs="Calibri"/>
          <w:color w:val="auto"/>
          <w:spacing w:val="0"/>
          <w:position w:val="0"/>
          <w:sz w:val="22"/>
          <w:shd w:val="clear" w:fill="auto"/>
        </w:rPr>
      </w:pPr>
    </w:p>
    <w:p w14:paraId="05331C8D">
      <w:pPr>
        <w:spacing w:before="199" w:after="120" w:line="336" w:lineRule="auto"/>
        <w:ind w:left="120" w:right="0" w:firstLine="0"/>
        <w:jc w:val="left"/>
        <w:rPr>
          <w:rFonts w:ascii="Times New Roman" w:hAnsi="Times New Roman" w:eastAsia="Times New Roman" w:cs="Times New Roman"/>
          <w:b/>
          <w:color w:val="000000"/>
          <w:spacing w:val="0"/>
          <w:position w:val="0"/>
          <w:sz w:val="28"/>
          <w:shd w:val="clear" w:fill="auto"/>
        </w:rPr>
      </w:pPr>
    </w:p>
    <w:p w14:paraId="75D85395">
      <w:pPr>
        <w:spacing w:before="199" w:after="120" w:line="336" w:lineRule="auto"/>
        <w:ind w:left="120" w:right="0" w:firstLine="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8 КЛАСС</w:t>
      </w:r>
    </w:p>
    <w:tbl>
      <w:tblPr>
        <w:tblStyle w:val="3"/>
        <w:tblW w:w="0" w:type="auto"/>
        <w:tblInd w:w="0" w:type="dxa"/>
        <w:tblLayout w:type="autofit"/>
        <w:tblCellMar>
          <w:top w:w="0" w:type="dxa"/>
          <w:left w:w="10" w:type="dxa"/>
          <w:bottom w:w="0" w:type="dxa"/>
          <w:right w:w="10" w:type="dxa"/>
        </w:tblCellMar>
      </w:tblPr>
      <w:tblGrid>
        <w:gridCol w:w="1374"/>
        <w:gridCol w:w="3196"/>
        <w:gridCol w:w="4993"/>
      </w:tblGrid>
      <w:tr w14:paraId="763D9952">
        <w:tblPrEx>
          <w:tblCellMar>
            <w:top w:w="0" w:type="dxa"/>
            <w:left w:w="10" w:type="dxa"/>
            <w:bottom w:w="0" w:type="dxa"/>
            <w:right w:w="10" w:type="dxa"/>
          </w:tblCellMar>
        </w:tblPrEx>
        <w:trPr>
          <w:trHeight w:val="0" w:hRule="atLeast"/>
        </w:trPr>
        <w:tc>
          <w:tcPr>
            <w:tcW w:w="1374"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1C87A2">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раздела </w:t>
            </w: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565496">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проверяемого элемента </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23A0E5">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Проверяемые элементы содержания </w:t>
            </w:r>
          </w:p>
        </w:tc>
      </w:tr>
      <w:tr w14:paraId="44770FB7">
        <w:tblPrEx>
          <w:tblCellMar>
            <w:top w:w="0" w:type="dxa"/>
            <w:left w:w="10" w:type="dxa"/>
            <w:bottom w:w="0" w:type="dxa"/>
            <w:right w:w="10" w:type="dxa"/>
          </w:tblCellMar>
        </w:tblPrEx>
        <w:trPr>
          <w:trHeight w:val="0" w:hRule="atLeast"/>
        </w:trPr>
        <w:tc>
          <w:tcPr>
            <w:tcW w:w="137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C2FBD6">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818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1D1EA9">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Животный организм</w:t>
            </w:r>
          </w:p>
        </w:tc>
      </w:tr>
      <w:tr w14:paraId="2C3EA5EB">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0CD114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8CA5C3">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5CC5F0">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14:paraId="70A2FA6D">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D0B763A">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B4095A">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B040B41">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tc>
      </w:tr>
      <w:tr w14:paraId="2761E28E">
        <w:tblPrEx>
          <w:tblCellMar>
            <w:top w:w="0" w:type="dxa"/>
            <w:left w:w="10" w:type="dxa"/>
            <w:bottom w:w="0" w:type="dxa"/>
            <w:right w:w="10" w:type="dxa"/>
          </w:tblCellMar>
        </w:tblPrEx>
        <w:trPr>
          <w:trHeight w:val="0" w:hRule="atLeast"/>
        </w:trPr>
        <w:tc>
          <w:tcPr>
            <w:tcW w:w="137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75E78E">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818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EE51A8">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и жизнедеятельность организма животного</w:t>
            </w:r>
          </w:p>
        </w:tc>
      </w:tr>
      <w:tr w14:paraId="50C8ECE5">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BC3A38E">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D42F0D">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F38720">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Опора и движение животных. </w:t>
            </w:r>
            <w:r>
              <w:rPr>
                <w:rFonts w:ascii="Times New Roman" w:hAnsi="Times New Roman" w:eastAsia="Times New Roman" w:cs="Times New Roman"/>
                <w:color w:val="000000"/>
                <w:spacing w:val="0"/>
                <w:position w:val="0"/>
                <w:sz w:val="24"/>
                <w:shd w:val="clear" w:fill="auto"/>
              </w:rPr>
              <w:t>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Рычажные конечности</w:t>
            </w:r>
          </w:p>
        </w:tc>
      </w:tr>
      <w:tr w14:paraId="23CB2FA5">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30E077A">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69B337">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2.2</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09E17E">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Питание и пищеварение у животных. </w:t>
            </w:r>
            <w:r>
              <w:rPr>
                <w:rFonts w:ascii="Times New Roman" w:hAnsi="Times New Roman" w:eastAsia="Times New Roman" w:cs="Times New Roman"/>
                <w:color w:val="000000"/>
                <w:spacing w:val="0"/>
                <w:position w:val="0"/>
                <w:sz w:val="24"/>
                <w:shd w:val="clear" w:fill="auto"/>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14:paraId="4C9E89A1">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4C8484D">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11E927">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2.3</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4BDD73">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Дыхание животных. </w:t>
            </w:r>
            <w:r>
              <w:rPr>
                <w:rFonts w:ascii="Times New Roman" w:hAnsi="Times New Roman" w:eastAsia="Times New Roman" w:cs="Times New Roman"/>
                <w:color w:val="000000"/>
                <w:spacing w:val="0"/>
                <w:position w:val="0"/>
                <w:sz w:val="24"/>
                <w:shd w:val="clear" w:fill="auto"/>
              </w:rPr>
              <w:t>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tc>
      </w:tr>
      <w:tr w14:paraId="735B1294">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9F33A76">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928E48">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2.4</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FDED54">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Транспорт веществ у животных. </w:t>
            </w:r>
            <w:r>
              <w:rPr>
                <w:rFonts w:ascii="Times New Roman" w:hAnsi="Times New Roman" w:eastAsia="Times New Roman" w:cs="Times New Roman"/>
                <w:color w:val="000000"/>
                <w:spacing w:val="0"/>
                <w:position w:val="0"/>
                <w:sz w:val="24"/>
                <w:shd w:val="clear" w:fill="auto"/>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14:paraId="5D891511">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50AD582">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42ED1A">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2.5</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887CA6">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Выделение у животных. </w:t>
            </w:r>
            <w:r>
              <w:rPr>
                <w:rFonts w:ascii="Times New Roman" w:hAnsi="Times New Roman" w:eastAsia="Times New Roman" w:cs="Times New Roman"/>
                <w:color w:val="000000"/>
                <w:spacing w:val="0"/>
                <w:position w:val="0"/>
                <w:sz w:val="24"/>
                <w:shd w:val="clear" w:fill="auto"/>
              </w:rPr>
              <w:t>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tc>
      </w:tr>
      <w:tr w14:paraId="04B0351E">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FA933BD">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4A58B7">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2.6</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6D645F">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Покровы тела у животных. </w:t>
            </w:r>
            <w:r>
              <w:rPr>
                <w:rFonts w:ascii="Times New Roman" w:hAnsi="Times New Roman" w:eastAsia="Times New Roman" w:cs="Times New Roman"/>
                <w:color w:val="000000"/>
                <w:spacing w:val="0"/>
                <w:position w:val="0"/>
                <w:sz w:val="24"/>
                <w:shd w:val="clear" w:fill="auto"/>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14:paraId="5F8197E7">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EC68BFE">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2A48C0">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2.7</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A741B2">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Координация и регуляция жизнедеятельности у животных. </w:t>
            </w:r>
            <w:r>
              <w:rPr>
                <w:rFonts w:ascii="Times New Roman" w:hAnsi="Times New Roman" w:eastAsia="Times New Roman" w:cs="Times New Roman"/>
                <w:color w:val="000000"/>
                <w:spacing w:val="0"/>
                <w:position w:val="0"/>
                <w:sz w:val="24"/>
                <w:shd w:val="clear" w:fill="auto"/>
              </w:rPr>
              <w:t>Раздражимость у одноклеточных животных. Таксисы (фототаксис, трофотаксис, хемотаксис и другие).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14:paraId="2522513D">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F3E7597">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DFE26B">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2.8</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DA1C23">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Поведение животных. </w:t>
            </w:r>
            <w:r>
              <w:rPr>
                <w:rFonts w:ascii="Times New Roman" w:hAnsi="Times New Roman" w:eastAsia="Times New Roman" w:cs="Times New Roman"/>
                <w:color w:val="000000"/>
                <w:spacing w:val="0"/>
                <w:position w:val="0"/>
                <w:sz w:val="24"/>
                <w:shd w:val="clear" w:fill="auto"/>
              </w:rPr>
              <w:t>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tc>
      </w:tr>
      <w:tr w14:paraId="68DD3A04">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ED8D207">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F0205F">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2.9</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696AC3">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Размножение и развитие животных. </w:t>
            </w:r>
            <w:r>
              <w:rPr>
                <w:rFonts w:ascii="Times New Roman" w:hAnsi="Times New Roman" w:eastAsia="Times New Roman" w:cs="Times New Roman"/>
                <w:color w:val="000000"/>
                <w:spacing w:val="0"/>
                <w:position w:val="0"/>
                <w:sz w:val="24"/>
                <w:shd w:val="clear" w:fill="auto"/>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14:paraId="674C7D02">
        <w:tblPrEx>
          <w:tblCellMar>
            <w:top w:w="0" w:type="dxa"/>
            <w:left w:w="10" w:type="dxa"/>
            <w:bottom w:w="0" w:type="dxa"/>
            <w:right w:w="10" w:type="dxa"/>
          </w:tblCellMar>
        </w:tblPrEx>
        <w:trPr>
          <w:trHeight w:val="0" w:hRule="atLeast"/>
        </w:trPr>
        <w:tc>
          <w:tcPr>
            <w:tcW w:w="137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549350">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818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1906A0">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Систематические группы животных</w:t>
            </w:r>
          </w:p>
        </w:tc>
      </w:tr>
      <w:tr w14:paraId="23C50ABC">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6EFBA49">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7F9636">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3.1</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9D2309">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Основные категории систематики животных. </w:t>
            </w:r>
            <w:r>
              <w:rPr>
                <w:rFonts w:ascii="Times New Roman" w:hAnsi="Times New Roman" w:eastAsia="Times New Roman" w:cs="Times New Roman"/>
                <w:color w:val="000000"/>
                <w:spacing w:val="0"/>
                <w:position w:val="0"/>
                <w:sz w:val="24"/>
                <w:shd w:val="clear" w:fill="auto"/>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14:paraId="0BA3F3D1">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3CADE71">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56D915">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3.2</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02689E">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Одноклеточные животные – простейшие. </w:t>
            </w:r>
            <w:r>
              <w:rPr>
                <w:rFonts w:ascii="Times New Roman" w:hAnsi="Times New Roman" w:eastAsia="Times New Roman" w:cs="Times New Roman"/>
                <w:color w:val="000000"/>
                <w:spacing w:val="0"/>
                <w:position w:val="0"/>
                <w:sz w:val="24"/>
                <w:shd w:val="clear" w:fill="auto"/>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14:paraId="2D8118C3">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94F96A1">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F289E2">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3.3</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14EF99">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Многоклеточные животные. Кишечнополостные. </w:t>
            </w:r>
            <w:r>
              <w:rPr>
                <w:rFonts w:ascii="Times New Roman" w:hAnsi="Times New Roman" w:eastAsia="Times New Roman" w:cs="Times New Roman"/>
                <w:color w:val="000000"/>
                <w:spacing w:val="0"/>
                <w:position w:val="0"/>
                <w:sz w:val="24"/>
                <w:shd w:val="clear" w:fill="auto"/>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14:paraId="5758E931">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C98CA33">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EBACBB">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3.4</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D36A0A">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Плоские, круглые, кольчатые черви. </w:t>
            </w:r>
            <w:r>
              <w:rPr>
                <w:rFonts w:ascii="Times New Roman" w:hAnsi="Times New Roman" w:eastAsia="Times New Roman" w:cs="Times New Roman"/>
                <w:color w:val="000000"/>
                <w:spacing w:val="0"/>
                <w:position w:val="0"/>
                <w:sz w:val="24"/>
                <w:shd w:val="clear" w:fill="auto"/>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14:paraId="727C9E5C">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1FA94F9">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3567E2">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3.5</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B09856">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Членистоногие. </w:t>
            </w:r>
            <w:r>
              <w:rPr>
                <w:rFonts w:ascii="Times New Roman" w:hAnsi="Times New Roman" w:eastAsia="Times New Roman" w:cs="Times New Roman"/>
                <w:color w:val="000000"/>
                <w:spacing w:val="0"/>
                <w:position w:val="0"/>
                <w:sz w:val="24"/>
                <w:shd w:val="clear" w:fill="auto"/>
              </w:rPr>
              <w:t>Общая характеристика. Среды жизни. Внешнее и внутреннее строение членистоногих. Многообразие членистоногих. Представители классов</w:t>
            </w:r>
          </w:p>
        </w:tc>
      </w:tr>
      <w:tr w14:paraId="727CD3B2">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936DA8C">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1B1A9E1">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3.6</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D41E29C">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Ракообразные. </w:t>
            </w:r>
            <w:r>
              <w:rPr>
                <w:rFonts w:ascii="Times New Roman" w:hAnsi="Times New Roman" w:eastAsia="Times New Roman" w:cs="Times New Roman"/>
                <w:color w:val="000000"/>
                <w:spacing w:val="0"/>
                <w:position w:val="0"/>
                <w:sz w:val="24"/>
                <w:shd w:val="clear" w:fill="auto"/>
              </w:rPr>
              <w:t xml:space="preserve">Особенности строения и жизнедеятельности. Значение ракообразных в природе и жизни человека. </w:t>
            </w:r>
            <w:r>
              <w:rPr>
                <w:rFonts w:ascii="Times New Roman" w:hAnsi="Times New Roman" w:eastAsia="Times New Roman" w:cs="Times New Roman"/>
                <w:i/>
                <w:color w:val="000000"/>
                <w:spacing w:val="0"/>
                <w:position w:val="0"/>
                <w:sz w:val="24"/>
                <w:shd w:val="clear" w:fill="auto"/>
              </w:rPr>
              <w:t xml:space="preserve">Паукообразные. </w:t>
            </w:r>
            <w:r>
              <w:rPr>
                <w:rFonts w:ascii="Times New Roman" w:hAnsi="Times New Roman" w:eastAsia="Times New Roman" w:cs="Times New Roman"/>
                <w:color w:val="000000"/>
                <w:spacing w:val="0"/>
                <w:position w:val="0"/>
                <w:sz w:val="24"/>
                <w:shd w:val="clear" w:fill="auto"/>
              </w:rPr>
              <w:t>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r>
      <w:tr w14:paraId="579B68F2">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14EDF0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CA206E">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3.7</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024A57">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Насекомые. </w:t>
            </w:r>
            <w:r>
              <w:rPr>
                <w:rFonts w:ascii="Times New Roman" w:hAnsi="Times New Roman" w:eastAsia="Times New Roman" w:cs="Times New Roman"/>
                <w:color w:val="000000"/>
                <w:spacing w:val="0"/>
                <w:position w:val="0"/>
                <w:sz w:val="24"/>
                <w:shd w:val="clear" w:fill="auto"/>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14:paraId="45FCA056">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BAE6974">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2C4013">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3.8</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E34314">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Моллюски. </w:t>
            </w:r>
            <w:r>
              <w:rPr>
                <w:rFonts w:ascii="Times New Roman" w:hAnsi="Times New Roman" w:eastAsia="Times New Roman" w:cs="Times New Roman"/>
                <w:color w:val="000000"/>
                <w:spacing w:val="0"/>
                <w:position w:val="0"/>
                <w:sz w:val="24"/>
                <w:shd w:val="clear" w:fill="auto"/>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14:paraId="74E93DF7">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2DFC4A4">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6A70A0">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3.9</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B8EECD">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Хордовые. </w:t>
            </w:r>
            <w:r>
              <w:rPr>
                <w:rFonts w:ascii="Times New Roman" w:hAnsi="Times New Roman" w:eastAsia="Times New Roman" w:cs="Times New Roman"/>
                <w:color w:val="000000"/>
                <w:spacing w:val="0"/>
                <w:position w:val="0"/>
                <w:sz w:val="24"/>
                <w:shd w:val="clear" w:fill="auto"/>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r>
      <w:tr w14:paraId="6660FA58">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7C43995">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8EBA8F8">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3.10</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1ED3DB">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Рыбы. </w:t>
            </w:r>
            <w:r>
              <w:rPr>
                <w:rFonts w:ascii="Times New Roman" w:hAnsi="Times New Roman" w:eastAsia="Times New Roman" w:cs="Times New Roman"/>
                <w:color w:val="000000"/>
                <w:spacing w:val="0"/>
                <w:position w:val="0"/>
                <w:sz w:val="24"/>
                <w:shd w:val="clear" w:fill="auto"/>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14:paraId="37F6D7E8">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E87F50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282AE0">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3.11</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568F84">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Земноводные. </w:t>
            </w:r>
            <w:r>
              <w:rPr>
                <w:rFonts w:ascii="Times New Roman" w:hAnsi="Times New Roman" w:eastAsia="Times New Roman" w:cs="Times New Roman"/>
                <w:color w:val="000000"/>
                <w:spacing w:val="0"/>
                <w:position w:val="0"/>
                <w:sz w:val="24"/>
                <w:shd w:val="clear" w:fill="auto"/>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14:paraId="65F4D86E">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6E8C3D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F62475">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3.12</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C096D30">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Пресмыкающиеся. </w:t>
            </w:r>
            <w:r>
              <w:rPr>
                <w:rFonts w:ascii="Times New Roman" w:hAnsi="Times New Roman" w:eastAsia="Times New Roman" w:cs="Times New Roman"/>
                <w:color w:val="000000"/>
                <w:spacing w:val="0"/>
                <w:position w:val="0"/>
                <w:sz w:val="24"/>
                <w:shd w:val="clear" w:fill="auto"/>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14:paraId="2CECDEBB">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64DC966">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A199F4">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3.13</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BAA3AE">
            <w:pPr>
              <w:spacing w:before="0" w:after="0" w:line="360" w:lineRule="auto"/>
              <w:ind w:left="228" w:right="0" w:firstLine="0"/>
              <w:jc w:val="both"/>
              <w:rPr>
                <w:spacing w:val="0"/>
                <w:position w:val="0"/>
                <w:shd w:val="clear" w:fill="auto"/>
              </w:rPr>
            </w:pPr>
            <w:r>
              <w:rPr>
                <w:rFonts w:ascii="Times New Roman" w:hAnsi="Times New Roman" w:eastAsia="Times New Roman" w:cs="Times New Roman"/>
                <w:i/>
                <w:color w:val="000000"/>
                <w:spacing w:val="0"/>
                <w:position w:val="0"/>
                <w:sz w:val="24"/>
                <w:shd w:val="clear" w:fill="auto"/>
              </w:rPr>
              <w:t xml:space="preserve">Птицы. </w:t>
            </w:r>
            <w:r>
              <w:rPr>
                <w:rFonts w:ascii="Times New Roman" w:hAnsi="Times New Roman" w:eastAsia="Times New Roman" w:cs="Times New Roman"/>
                <w:color w:val="000000"/>
                <w:spacing w:val="0"/>
                <w:position w:val="0"/>
                <w:sz w:val="24"/>
                <w:shd w:val="clear" w:fill="auto"/>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14:paraId="324107AF">
        <w:tblPrEx>
          <w:tblCellMar>
            <w:top w:w="0" w:type="dxa"/>
            <w:left w:w="10" w:type="dxa"/>
            <w:bottom w:w="0" w:type="dxa"/>
            <w:right w:w="10" w:type="dxa"/>
          </w:tblCellMar>
        </w:tblPrEx>
        <w:trPr>
          <w:trHeight w:val="0" w:hRule="atLeast"/>
        </w:trPr>
        <w:tc>
          <w:tcPr>
            <w:tcW w:w="1374"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903A80">
            <w:pPr>
              <w:spacing w:before="0" w:after="0" w:line="276" w:lineRule="auto"/>
              <w:ind w:left="228"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A06CCF">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3.14</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8DA15A">
            <w:pPr>
              <w:spacing w:before="0" w:after="0" w:line="360" w:lineRule="auto"/>
              <w:ind w:left="228"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i/>
                <w:color w:val="000000"/>
                <w:spacing w:val="0"/>
                <w:position w:val="0"/>
                <w:sz w:val="24"/>
                <w:shd w:val="clear" w:fill="auto"/>
              </w:rPr>
              <w:t xml:space="preserve">Млекопитающие. </w:t>
            </w:r>
            <w:r>
              <w:rPr>
                <w:rFonts w:ascii="Times New Roman" w:hAnsi="Times New Roman" w:eastAsia="Times New Roman" w:cs="Times New Roman"/>
                <w:color w:val="000000"/>
                <w:spacing w:val="0"/>
                <w:position w:val="0"/>
                <w:sz w:val="24"/>
                <w:shd w:val="clear" w:fill="auto"/>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B3A568B">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14:paraId="64AF26D9">
        <w:tblPrEx>
          <w:tblCellMar>
            <w:top w:w="0" w:type="dxa"/>
            <w:left w:w="10" w:type="dxa"/>
            <w:bottom w:w="0" w:type="dxa"/>
            <w:right w:w="10" w:type="dxa"/>
          </w:tblCellMar>
        </w:tblPrEx>
        <w:trPr>
          <w:trHeight w:val="0" w:hRule="atLeast"/>
        </w:trPr>
        <w:tc>
          <w:tcPr>
            <w:tcW w:w="137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88D53E">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818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BD0EE2">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Развитие животного мира на Земле</w:t>
            </w:r>
          </w:p>
        </w:tc>
      </w:tr>
      <w:tr w14:paraId="50186B30">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5605076">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74D2BAC">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4.1</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1E18A76">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tc>
      </w:tr>
      <w:tr w14:paraId="4B8ECE02">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FE0201A">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8B9376">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4.2</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8D4ABB">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14:paraId="33A65B2C">
        <w:tblPrEx>
          <w:tblCellMar>
            <w:top w:w="0" w:type="dxa"/>
            <w:left w:w="10" w:type="dxa"/>
            <w:bottom w:w="0" w:type="dxa"/>
            <w:right w:w="10" w:type="dxa"/>
          </w:tblCellMar>
        </w:tblPrEx>
        <w:trPr>
          <w:trHeight w:val="0" w:hRule="atLeast"/>
        </w:trPr>
        <w:tc>
          <w:tcPr>
            <w:tcW w:w="137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94ED8E">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818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12EF7A">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Животные в природных сообществах</w:t>
            </w:r>
          </w:p>
        </w:tc>
      </w:tr>
      <w:tr w14:paraId="77AD4259">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0C74834">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47BCD3">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5.1</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5BA1DF">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Животные и среда обитания. Влияние света, температуры и влажности на животных. Приспособленность животных к условиям среды обитания</w:t>
            </w:r>
          </w:p>
        </w:tc>
      </w:tr>
      <w:tr w14:paraId="6915F371">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9220351">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61FC7D">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5.2</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3BF7DD">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14:paraId="3672A38C">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C73958C">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2B84EE">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5.3</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399819">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Животный мир природных зон Земли. Основные закономерности распределения животных на планете. Фауна</w:t>
            </w:r>
          </w:p>
        </w:tc>
      </w:tr>
      <w:tr w14:paraId="1049B8AC">
        <w:tblPrEx>
          <w:tblCellMar>
            <w:top w:w="0" w:type="dxa"/>
            <w:left w:w="10" w:type="dxa"/>
            <w:bottom w:w="0" w:type="dxa"/>
            <w:right w:w="10" w:type="dxa"/>
          </w:tblCellMar>
        </w:tblPrEx>
        <w:trPr>
          <w:trHeight w:val="0" w:hRule="atLeast"/>
        </w:trPr>
        <w:tc>
          <w:tcPr>
            <w:tcW w:w="137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B3DD4B">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818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0D6B90">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Животные и человек</w:t>
            </w:r>
          </w:p>
        </w:tc>
      </w:tr>
      <w:tr w14:paraId="6CD8DC4E">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3735D42">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2A0952">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6.1</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181735">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14:paraId="407519D8">
        <w:tblPrEx>
          <w:tblCellMar>
            <w:top w:w="0" w:type="dxa"/>
            <w:left w:w="10" w:type="dxa"/>
            <w:bottom w:w="0" w:type="dxa"/>
            <w:right w:w="10" w:type="dxa"/>
          </w:tblCellMar>
        </w:tblPrEx>
        <w:trPr>
          <w:trHeight w:val="0" w:hRule="atLeast"/>
        </w:trPr>
        <w:tc>
          <w:tcPr>
            <w:tcW w:w="137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F6C26E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3196"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110A56">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6.2</w:t>
            </w:r>
          </w:p>
        </w:tc>
        <w:tc>
          <w:tcPr>
            <w:tcW w:w="499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0772A3">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w:t>
            </w:r>
          </w:p>
        </w:tc>
      </w:tr>
    </w:tbl>
    <w:p w14:paraId="5CD689BA">
      <w:pPr>
        <w:spacing w:before="0" w:after="0" w:line="336" w:lineRule="auto"/>
        <w:ind w:left="120" w:right="0" w:firstLine="0"/>
        <w:jc w:val="left"/>
        <w:rPr>
          <w:rFonts w:ascii="Calibri" w:hAnsi="Calibri" w:eastAsia="Calibri" w:cs="Calibri"/>
          <w:color w:val="auto"/>
          <w:spacing w:val="0"/>
          <w:position w:val="0"/>
          <w:sz w:val="22"/>
          <w:shd w:val="clear" w:fill="auto"/>
        </w:rPr>
      </w:pPr>
    </w:p>
    <w:p w14:paraId="746C62DC">
      <w:pPr>
        <w:spacing w:before="199" w:after="120" w:line="336" w:lineRule="auto"/>
        <w:ind w:left="120" w:right="0" w:firstLine="0"/>
        <w:jc w:val="center"/>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9 КЛАСС</w:t>
      </w:r>
    </w:p>
    <w:tbl>
      <w:tblPr>
        <w:tblStyle w:val="3"/>
        <w:tblW w:w="0" w:type="auto"/>
        <w:tblInd w:w="0" w:type="dxa"/>
        <w:tblLayout w:type="autofit"/>
        <w:tblCellMar>
          <w:top w:w="0" w:type="dxa"/>
          <w:left w:w="10" w:type="dxa"/>
          <w:bottom w:w="0" w:type="dxa"/>
          <w:right w:w="10" w:type="dxa"/>
        </w:tblCellMar>
      </w:tblPr>
      <w:tblGrid>
        <w:gridCol w:w="1284"/>
        <w:gridCol w:w="2942"/>
        <w:gridCol w:w="5337"/>
      </w:tblGrid>
      <w:tr w14:paraId="59FAF48F">
        <w:tblPrEx>
          <w:tblCellMar>
            <w:top w:w="0" w:type="dxa"/>
            <w:left w:w="10" w:type="dxa"/>
            <w:bottom w:w="0" w:type="dxa"/>
            <w:right w:w="10" w:type="dxa"/>
          </w:tblCellMar>
        </w:tblPrEx>
        <w:trPr>
          <w:trHeight w:val="0" w:hRule="atLeast"/>
        </w:trPr>
        <w:tc>
          <w:tcPr>
            <w:tcW w:w="1284"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F1E954">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раздела </w:t>
            </w: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52444E">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проверяемого элемента </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8860E2">
            <w:pPr>
              <w:spacing w:before="0" w:after="0" w:line="276" w:lineRule="auto"/>
              <w:ind w:left="135"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Проверяемые элементы содержания </w:t>
            </w:r>
          </w:p>
        </w:tc>
      </w:tr>
      <w:tr w14:paraId="70030E1D">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43A1B7">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DB290A">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Человек – биосоциальный вид</w:t>
            </w:r>
          </w:p>
        </w:tc>
      </w:tr>
      <w:tr w14:paraId="740A1F97">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4B40981">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5087688">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5A2B5F">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r>
      <w:tr w14:paraId="755E3626">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3F33AB5">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4974EB">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496B07">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r>
      <w:tr w14:paraId="55B366E5">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EA3E77">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55BDCB2">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Структура организма человека</w:t>
            </w:r>
          </w:p>
        </w:tc>
      </w:tr>
      <w:tr w14:paraId="43FFF65C">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FA1FA6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28EBCC">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E84460">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14:paraId="272F39C4">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7FF60DF">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D25759">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012C86">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tc>
      </w:tr>
      <w:tr w14:paraId="463DF1C2">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54CB68">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CEB4C5">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Нейрогуморальная регуляция</w:t>
            </w:r>
          </w:p>
        </w:tc>
      </w:tr>
      <w:tr w14:paraId="51A2B7EC">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95AFAE2">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CEFD57">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FBB46B">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Нервная система человека, её организация и значение. Нейроны, нервы, нервные узлы. Рефлекс. Рефлекторная дуга. 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14:paraId="7D40EF1D">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EFFE7E5">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7D2D3DA">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97CC8A1">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14:paraId="73E716D8">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1AEC94">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FF5DDF">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Опора и движение</w:t>
            </w:r>
          </w:p>
        </w:tc>
      </w:tr>
      <w:tr w14:paraId="16C53925">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42311AC">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A106595">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6E5989">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tc>
      </w:tr>
      <w:tr w14:paraId="0763CE19">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84F02C3">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28EDCAB">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DADC3D4">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tc>
      </w:tr>
      <w:tr w14:paraId="253D3986">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B14206F">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0BA00C">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4.3</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73A8FD">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r>
      <w:tr w14:paraId="2DB073D1">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FBE5D1">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F31D8F">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Внутренняя среда организма</w:t>
            </w:r>
          </w:p>
        </w:tc>
      </w:tr>
      <w:tr w14:paraId="6AD71BF1">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47E2597">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6316BB">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04432F">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tc>
      </w:tr>
      <w:tr w14:paraId="555DF444">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C8D4896">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F6DA04">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FB46B6">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14:paraId="3AF18CB8">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3CD1BA">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CDAA606">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Кровообращение</w:t>
            </w:r>
          </w:p>
        </w:tc>
      </w:tr>
      <w:tr w14:paraId="78F33256">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FA24010">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E8FD37">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4EF4E0">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w:t>
            </w:r>
          </w:p>
        </w:tc>
      </w:tr>
      <w:tr w14:paraId="7C26C168">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2DA3E06">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B54211">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43A957">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Гигиена сердечно-сосудистой системы. Профилактика сердечно-сосудистых заболеваний. Первая помощь при кровотечениях</w:t>
            </w:r>
          </w:p>
        </w:tc>
      </w:tr>
      <w:tr w14:paraId="57936120">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B1A246">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6F5B14F">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Дыхание</w:t>
            </w:r>
          </w:p>
        </w:tc>
      </w:tr>
      <w:tr w14:paraId="47772CB1">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4395BCC">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E3577E">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0C4C09">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tc>
      </w:tr>
      <w:tr w14:paraId="2A36A62C">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7873045">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42912B">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3BC5C76">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14:paraId="11E6675B">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BF7208">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8</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A0D5CFB">
            <w:pPr>
              <w:spacing w:before="0" w:after="0" w:line="360" w:lineRule="auto"/>
              <w:ind w:left="228"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Питание и пищеварение</w:t>
            </w:r>
          </w:p>
        </w:tc>
      </w:tr>
      <w:tr w14:paraId="5F108157">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4E1F051">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4436BB">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8.1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2E9A298">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14:paraId="50FFD339">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894ADD0">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F4A10E">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8.2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5B6111">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14:paraId="3385E6FD">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AE67062">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4DB807">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8.3</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2EAE36">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Гигиена питания. Предупреждение глистных и желудочно-кишечных заболеваний, пищевых отравлений. Влияние курения и алкоголя на пищеварение</w:t>
            </w:r>
          </w:p>
        </w:tc>
      </w:tr>
      <w:tr w14:paraId="1E8217B1">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03C9E8">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9</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5D5882">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Обмен веществ и превращение энергии</w:t>
            </w:r>
          </w:p>
        </w:tc>
      </w:tr>
      <w:tr w14:paraId="7E87A787">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A957B9A">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850D48">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9.1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6C1A74">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14:paraId="58FDA3AC">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CA97B6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8F0FE6">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9.2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AB2839">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14:paraId="3AF46E6E">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43BDC77">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50B87F">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9.3</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10582D">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Нормы и режим питания. Рациональное питание – фактор укрепления здоровья. Нарушение обмена веществ</w:t>
            </w:r>
          </w:p>
        </w:tc>
      </w:tr>
      <w:tr w14:paraId="65FED371">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866E4D">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10</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761444">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Кожа</w:t>
            </w:r>
          </w:p>
        </w:tc>
      </w:tr>
      <w:tr w14:paraId="2BA48C45">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3596A85C">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BECE970">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10.1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FADD18">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и функции кожи. Кожа и её производные. Кожа и терморегуляция. Влияние на кожу факторов окружающей среды</w:t>
            </w:r>
          </w:p>
        </w:tc>
      </w:tr>
      <w:tr w14:paraId="78558B8A">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13C015EE">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DD45D0">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10.2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CE8EB8">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14:paraId="0CE28153">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D9A29EA">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7C4A25">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Выделение</w:t>
            </w:r>
          </w:p>
        </w:tc>
      </w:tr>
      <w:tr w14:paraId="6BB9AA4E">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F41130B">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4EAAB0">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FABEE8">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 </w:t>
            </w:r>
          </w:p>
        </w:tc>
      </w:tr>
      <w:tr w14:paraId="58ABE699">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9614BEA">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9BEEACB">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Размножение и развитие</w:t>
            </w:r>
          </w:p>
        </w:tc>
      </w:tr>
      <w:tr w14:paraId="63423C84">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14C8CC7">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64FF43">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644BA3C">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w:t>
            </w:r>
          </w:p>
        </w:tc>
      </w:tr>
      <w:tr w14:paraId="1555958E">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EBD58E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275F80">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0664CD">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tc>
      </w:tr>
      <w:tr w14:paraId="366D4F12">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861363">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2CF077">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чувств и сенсорные системы</w:t>
            </w:r>
          </w:p>
        </w:tc>
      </w:tr>
      <w:tr w14:paraId="15DE64F7">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B63BA66">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6F9EB1">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BA143C9">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14:paraId="42CD30B9">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5B4A53F6">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A956BA6">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8C23A6F">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Глаз и зрение. Оптическая система глаза. Сетчатка. Зрительные рецепторы. Зрительное восприятие. Нарушения зрения и их причины. Гигиена зрения</w:t>
            </w:r>
          </w:p>
        </w:tc>
      </w:tr>
      <w:tr w14:paraId="6C3AEC98">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EE76FC7">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508B53">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13.3</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6DC2F8">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tc>
      </w:tr>
      <w:tr w14:paraId="2C0FDB5E">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71A119">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B3C919">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Поведение и психика</w:t>
            </w:r>
          </w:p>
        </w:tc>
      </w:tr>
      <w:tr w14:paraId="37B39D63">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7886A604">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AB6E7E6">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C0E6F3">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14:paraId="0640F803">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0108BF1D">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A9E0B9">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4FD2B8">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14:paraId="0C7D6C5F">
        <w:tblPrEx>
          <w:tblCellMar>
            <w:top w:w="0" w:type="dxa"/>
            <w:left w:w="10" w:type="dxa"/>
            <w:bottom w:w="0" w:type="dxa"/>
            <w:right w:w="10" w:type="dxa"/>
          </w:tblCellMar>
        </w:tblPrEx>
        <w:trPr>
          <w:trHeight w:val="0" w:hRule="atLeast"/>
        </w:trPr>
        <w:tc>
          <w:tcPr>
            <w:tcW w:w="1284" w:type="dxa"/>
            <w:vMerge w:val="restart"/>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9431499">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8279" w:type="dxa"/>
            <w:gridSpan w:val="2"/>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2F5A0F">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Человек и окружающая среда</w:t>
            </w:r>
          </w:p>
        </w:tc>
      </w:tr>
      <w:tr w14:paraId="1D63F4DD">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46C62E3E">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D9567B">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15.1</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36559A4">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14:paraId="628202BC">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28C2F978">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2509099">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15.2</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C0D84D7">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14:paraId="37106105">
        <w:tblPrEx>
          <w:tblCellMar>
            <w:top w:w="0" w:type="dxa"/>
            <w:left w:w="10" w:type="dxa"/>
            <w:bottom w:w="0" w:type="dxa"/>
            <w:right w:w="10" w:type="dxa"/>
          </w:tblCellMar>
        </w:tblPrEx>
        <w:trPr>
          <w:trHeight w:val="0" w:hRule="atLeast"/>
        </w:trPr>
        <w:tc>
          <w:tcPr>
            <w:tcW w:w="1284" w:type="dxa"/>
            <w:vMerge w:val="continue"/>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top"/>
          </w:tcPr>
          <w:p w14:paraId="6EBCC2C7">
            <w:pPr>
              <w:spacing w:before="0" w:after="200" w:line="276" w:lineRule="auto"/>
              <w:ind w:left="0" w:right="0" w:firstLine="0"/>
              <w:jc w:val="left"/>
              <w:rPr>
                <w:rFonts w:ascii="Calibri" w:hAnsi="Calibri" w:eastAsia="Calibri" w:cs="Calibri"/>
                <w:color w:val="auto"/>
                <w:spacing w:val="0"/>
                <w:position w:val="0"/>
                <w:sz w:val="22"/>
                <w:shd w:val="clear" w:fill="auto"/>
              </w:rPr>
            </w:pPr>
          </w:p>
        </w:tc>
        <w:tc>
          <w:tcPr>
            <w:tcW w:w="2942"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35C6FC">
            <w:pPr>
              <w:spacing w:before="0" w:after="0" w:line="360" w:lineRule="auto"/>
              <w:ind w:left="228"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5.3</w:t>
            </w:r>
          </w:p>
        </w:tc>
        <w:tc>
          <w:tcPr>
            <w:tcW w:w="533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4DE720">
            <w:pPr>
              <w:spacing w:before="0" w:after="0" w:line="360" w:lineRule="auto"/>
              <w:ind w:left="228"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r>
    </w:tbl>
    <w:p w14:paraId="2E0BB205">
      <w:pPr>
        <w:spacing w:before="0" w:after="200" w:line="276" w:lineRule="auto"/>
        <w:ind w:left="0" w:right="0" w:firstLine="0"/>
        <w:jc w:val="left"/>
        <w:rPr>
          <w:rFonts w:ascii="Calibri" w:hAnsi="Calibri" w:eastAsia="Calibri" w:cs="Calibri"/>
          <w:color w:val="auto"/>
          <w:spacing w:val="0"/>
          <w:position w:val="0"/>
          <w:sz w:val="22"/>
          <w:shd w:val="clear" w:fill="auto"/>
        </w:rPr>
      </w:pPr>
    </w:p>
    <w:p w14:paraId="30FEA7D7">
      <w:pPr>
        <w:spacing w:before="199" w:after="199" w:line="336" w:lineRule="auto"/>
        <w:ind w:left="120"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ПРОВЕРЯЕМЫЕ НА ОГЭ ПО БИОЛОГИИ ТРЕБОВАНИЯ К РЕЗУЛЬТАТАМ ОСВОЕНИЯ ОСНОВНОЙ ОБРАЗОВАТЕЛЬНОЙ ПРОГРАММЫ ОСНОВНОГО ОБЩЕГО ОБРАЗОВАНИЯ</w:t>
      </w:r>
    </w:p>
    <w:tbl>
      <w:tblPr>
        <w:tblStyle w:val="3"/>
        <w:tblW w:w="0" w:type="auto"/>
        <w:tblInd w:w="183" w:type="dxa"/>
        <w:tblLayout w:type="autofit"/>
        <w:tblCellMar>
          <w:top w:w="0" w:type="dxa"/>
          <w:left w:w="10" w:type="dxa"/>
          <w:bottom w:w="0" w:type="dxa"/>
          <w:right w:w="10" w:type="dxa"/>
        </w:tblCellMar>
      </w:tblPr>
      <w:tblGrid>
        <w:gridCol w:w="2433"/>
        <w:gridCol w:w="6947"/>
      </w:tblGrid>
      <w:tr w14:paraId="4A41EAAB">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B9189F">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w:t>
            </w:r>
            <w:r>
              <w:rPr>
                <w:rFonts w:hint="default" w:ascii="Times New Roman" w:hAnsi="Times New Roman" w:eastAsia="Times New Roman" w:cs="Times New Roman"/>
                <w:b/>
                <w:color w:val="000000"/>
                <w:spacing w:val="0"/>
                <w:position w:val="0"/>
                <w:sz w:val="24"/>
                <w:shd w:val="clear" w:fill="auto"/>
                <w:lang w:val="ru-RU"/>
              </w:rPr>
              <w:t xml:space="preserve"> </w:t>
            </w:r>
            <w:r>
              <w:rPr>
                <w:rFonts w:ascii="Times New Roman" w:hAnsi="Times New Roman" w:eastAsia="Times New Roman" w:cs="Times New Roman"/>
                <w:b/>
                <w:color w:val="000000"/>
                <w:spacing w:val="0"/>
                <w:position w:val="0"/>
                <w:sz w:val="24"/>
                <w:shd w:val="clear" w:fill="auto"/>
              </w:rPr>
              <w:t xml:space="preserve">проверяемого требования </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3B4A86">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14:paraId="7B8CB7AA">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055B4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F6D9E7">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Понимание роли биологии в формировании современной естественнонаучной картины мира</w:t>
            </w:r>
          </w:p>
        </w:tc>
      </w:tr>
      <w:tr w14:paraId="61DC3CCD">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35D42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4A31B9">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14:paraId="1CA43D50">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E634D4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6AFAC3">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14:paraId="6257A79C">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D6EF7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8F48C5F">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14:paraId="6EE66571">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611C3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312D625">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14:paraId="5BDE4265">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BFA752">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018432C">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14:paraId="391CF708">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13C5C8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7F65F2">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14:paraId="295191EA">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1A0D0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8</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F98A0F">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14:paraId="37E4C113">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503505">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9</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F60E9E">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14:paraId="4CF6907D">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72D6313">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10</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905F52">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14:paraId="229EB089">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ED848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9945D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14:paraId="085D5465">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9CBD2D">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94ACE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Умение создавать и применять словесные и графические модели для объяснения строения живых систем, явлений и процессов живой природы</w:t>
            </w:r>
          </w:p>
        </w:tc>
      </w:tr>
      <w:tr w14:paraId="70ADBABE">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5B6624">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BFB3F2">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Понимание вклада российских и зарубежных учёных в развитие биологических наук</w:t>
            </w:r>
          </w:p>
        </w:tc>
      </w:tr>
      <w:tr w14:paraId="25585721">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C3FB2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14</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32CE19A">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14:paraId="6BAD93EF">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C3CFA7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15</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AFA96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14:paraId="380E6A2A">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5718FC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16</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31B845">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Умение интегрировать биологические знания со знаниями других учебных предметов</w:t>
            </w:r>
          </w:p>
        </w:tc>
      </w:tr>
      <w:tr w14:paraId="3B3E32F4">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59396D">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17</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37C955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14:paraId="40F46524">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B5BE7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18</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3FA24F">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14:paraId="46AC2479">
        <w:tblPrEx>
          <w:tblCellMar>
            <w:top w:w="0" w:type="dxa"/>
            <w:left w:w="10" w:type="dxa"/>
            <w:bottom w:w="0" w:type="dxa"/>
            <w:right w:w="10" w:type="dxa"/>
          </w:tblCellMar>
        </w:tblPrEx>
        <w:trPr>
          <w:trHeight w:val="0" w:hRule="atLeast"/>
        </w:trPr>
        <w:tc>
          <w:tcPr>
            <w:tcW w:w="2433"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68F5CE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19</w:t>
            </w:r>
          </w:p>
        </w:tc>
        <w:tc>
          <w:tcPr>
            <w:tcW w:w="6947"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B56052">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Овладение приёмами оказания первой помощи человеку, выращивания культурных растений и ухода за домашними животными</w:t>
            </w:r>
          </w:p>
        </w:tc>
      </w:tr>
    </w:tbl>
    <w:p w14:paraId="3A6C6DD3">
      <w:pPr>
        <w:spacing w:before="199" w:after="199" w:line="336" w:lineRule="auto"/>
        <w:ind w:right="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ПЕРЕЧЕНЬ ЭЛЕМЕНТОВ СОДЕРЖАНИЯ, ПРОВЕРЯЕМЫХ НА ОГЭ ПО БИОЛОГИИ</w:t>
      </w:r>
    </w:p>
    <w:tbl>
      <w:tblPr>
        <w:tblStyle w:val="3"/>
        <w:tblW w:w="0" w:type="auto"/>
        <w:tblInd w:w="183" w:type="dxa"/>
        <w:tblLayout w:type="autofit"/>
        <w:tblCellMar>
          <w:top w:w="0" w:type="dxa"/>
          <w:left w:w="10" w:type="dxa"/>
          <w:bottom w:w="0" w:type="dxa"/>
          <w:right w:w="10" w:type="dxa"/>
        </w:tblCellMar>
      </w:tblPr>
      <w:tblGrid>
        <w:gridCol w:w="1100"/>
        <w:gridCol w:w="8280"/>
      </w:tblGrid>
      <w:tr w14:paraId="2BBA1B68">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466F01">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Код </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F92EA01">
            <w:pPr>
              <w:spacing w:before="0" w:after="0" w:line="276" w:lineRule="auto"/>
              <w:ind w:left="272" w:right="0" w:firstLine="0"/>
              <w:jc w:val="left"/>
              <w:rPr>
                <w:spacing w:val="0"/>
                <w:position w:val="0"/>
                <w:shd w:val="clear" w:fill="auto"/>
              </w:rPr>
            </w:pPr>
            <w:r>
              <w:rPr>
                <w:rFonts w:ascii="Times New Roman" w:hAnsi="Times New Roman" w:eastAsia="Times New Roman" w:cs="Times New Roman"/>
                <w:b/>
                <w:color w:val="000000"/>
                <w:spacing w:val="0"/>
                <w:position w:val="0"/>
                <w:sz w:val="24"/>
                <w:shd w:val="clear" w:fill="auto"/>
              </w:rPr>
              <w:t xml:space="preserve"> Проверяемый элемент содержания </w:t>
            </w:r>
          </w:p>
        </w:tc>
      </w:tr>
      <w:tr w14:paraId="7A0F067B">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88148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88202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Биология – наука о живой природе. Методы научного познания</w:t>
            </w:r>
          </w:p>
        </w:tc>
      </w:tr>
      <w:tr w14:paraId="6D19E351">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E5D537">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1.1</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2CA58C8">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14:paraId="1B5F185C">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7EF679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1.2</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A3E81B">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14:paraId="74011851">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03A471">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1.3</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6861D13">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14:paraId="4D78141A">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E20DD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2F4F45">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Среда обитания. Природные и искусственные сообщества. Человек и окружающая среда</w:t>
            </w:r>
          </w:p>
        </w:tc>
      </w:tr>
      <w:tr w14:paraId="75CFDBF1">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47BC9E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2.1</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3A0E03">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Среда обитания. Водная, наземно-воздушная, почвенная, внутриорганизменная среды обитания. Особенности сред обитания организмов</w:t>
            </w:r>
          </w:p>
        </w:tc>
      </w:tr>
      <w:tr w14:paraId="273D60EA">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247E6A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2.2</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5DE80B2">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14:paraId="35E105C2">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EECE95">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2.3</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EA2C8E">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4"/>
                <w:position w:val="0"/>
                <w:sz w:val="24"/>
                <w:shd w:val="clear" w:fill="auto"/>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14:paraId="17A3BE14">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1EE8F4D">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2.4</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54644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14:paraId="0404BB86">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17043B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2.5</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A70123">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14:paraId="0876E130">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F2CD2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2.6</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7D6397">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w:t>
            </w:r>
          </w:p>
        </w:tc>
      </w:tr>
      <w:tr w14:paraId="753FE7A9">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E4BF6C7">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2.7</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67F67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14:paraId="09162A45">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66E9A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2.8</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C3449E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Красная книга России. Меры сохранения растительного и животного мира</w:t>
            </w:r>
          </w:p>
        </w:tc>
      </w:tr>
      <w:tr w14:paraId="50152757">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7796D0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2.9</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F91DE5">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p>
        </w:tc>
      </w:tr>
      <w:tr w14:paraId="7DB46F79">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F6A89D4">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D5AB1D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Эволюционное развитие растений, животных и человека</w:t>
            </w:r>
          </w:p>
        </w:tc>
      </w:tr>
      <w:tr w14:paraId="1691F7E7">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C06C86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3.1</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3726C7">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14:paraId="6D44A306">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89A6D5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3.2</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82321E">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Основные этапы эволюции беспозвоночных и позвоночных животных. Вымершие животные</w:t>
            </w:r>
          </w:p>
        </w:tc>
      </w:tr>
      <w:tr w14:paraId="0A14E42F">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8A0EC3">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3.3</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9DB249E">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Человеческие расы. Место человека в системе органического мира</w:t>
            </w:r>
          </w:p>
        </w:tc>
      </w:tr>
      <w:tr w14:paraId="138BDCB9">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4D4F00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6EB60B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Организмы бактерий, грибов и лишайников</w:t>
            </w:r>
          </w:p>
        </w:tc>
      </w:tr>
      <w:tr w14:paraId="547A4B7B">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B8BD03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4.1</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F877004">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14:paraId="6794A6BD">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71A8B68">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4.2</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7B5D295">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Бактерии – доядерные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w:t>
            </w:r>
          </w:p>
        </w:tc>
      </w:tr>
      <w:tr w14:paraId="1484F0ED">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2CA4FE2">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FC524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Растительный организм. Систематические группы растений</w:t>
            </w:r>
          </w:p>
        </w:tc>
      </w:tr>
      <w:tr w14:paraId="444F1B60">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4F903D">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5.1</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6383FF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w:t>
            </w:r>
          </w:p>
        </w:tc>
      </w:tr>
      <w:tr w14:paraId="54704807">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041901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5.2</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E22A27">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Видоизменённые побеги. Развитие побега из почки</w:t>
            </w:r>
          </w:p>
        </w:tc>
      </w:tr>
      <w:tr w14:paraId="05F9F715">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79C30D7">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5.3</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AFF5400">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w:t>
            </w:r>
          </w:p>
        </w:tc>
      </w:tr>
      <w:tr w14:paraId="3E1831E4">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1A19E34">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5.4.</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9A925A">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14:paraId="0BE2C812">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F4C26E">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5.5</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E1B41A2">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2"/>
                <w:position w:val="0"/>
                <w:sz w:val="24"/>
                <w:shd w:val="clear" w:fill="auto"/>
              </w:rPr>
              <w:t>Классификация растений.Вид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14:paraId="6AD6CDB8">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FCE5A9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5.6</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3B73BB">
            <w:pPr>
              <w:spacing w:before="0" w:after="0" w:line="336" w:lineRule="auto"/>
              <w:ind w:left="365" w:right="0" w:firstLine="0"/>
              <w:jc w:val="both"/>
              <w:rPr>
                <w:rFonts w:ascii="Calibri" w:hAnsi="Calibri" w:eastAsia="Calibri" w:cs="Calibri"/>
                <w:color w:val="auto"/>
                <w:spacing w:val="0"/>
                <w:position w:val="0"/>
                <w:sz w:val="22"/>
                <w:shd w:val="clear" w:fill="auto"/>
              </w:rPr>
            </w:pPr>
            <w:r>
              <w:rPr>
                <w:rFonts w:ascii="Times New Roman" w:hAnsi="Times New Roman" w:eastAsia="Times New Roman" w:cs="Times New Roman"/>
                <w:color w:val="000000"/>
                <w:spacing w:val="0"/>
                <w:position w:val="0"/>
                <w:sz w:val="24"/>
                <w:shd w:val="clear" w:fill="auto"/>
              </w:rPr>
              <w:t xml:space="preserve">Низшие растения. Водоросли.Общая характеристика водорослей. </w:t>
            </w:r>
          </w:p>
          <w:p w14:paraId="54CD90A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Высшие споровые растения. Моховидные (Мхи).Общая характеристика мхов. Размножение мхов на примере зелёного мха кукушкин лён. Плауновидные (Плауны). Хвощевидные (Хвощи), Папоротниковидные (Папоротники).Общая характеристика. Размножение папоротникообразных. Цикл развития папоротника. Значение папоротникообразных в природе и жизни человека</w:t>
            </w:r>
          </w:p>
        </w:tc>
      </w:tr>
      <w:tr w14:paraId="75C112CF">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D0B798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5.7</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DCF5DA">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14:paraId="7F19A23B">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A5F842">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5.8</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F052B4D">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14:paraId="110963F6">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A7D3371">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E111F7">
            <w:pPr>
              <w:spacing w:before="0" w:after="0" w:line="336" w:lineRule="auto"/>
              <w:ind w:left="36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Животный организм. Систематические группы животных</w:t>
            </w:r>
          </w:p>
        </w:tc>
      </w:tr>
      <w:tr w14:paraId="6F59E65B">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43B5F90">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6.1</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FAA5A94">
            <w:pPr>
              <w:spacing w:before="0" w:after="0" w:line="336" w:lineRule="auto"/>
              <w:ind w:left="365" w:right="0" w:firstLine="0"/>
              <w:jc w:val="left"/>
              <w:rPr>
                <w:spacing w:val="0"/>
                <w:position w:val="0"/>
                <w:shd w:val="clear" w:fill="auto"/>
              </w:rPr>
            </w:pPr>
            <w:r>
              <w:rPr>
                <w:rFonts w:ascii="Times New Roman" w:hAnsi="Times New Roman" w:eastAsia="Times New Roman" w:cs="Times New Roman"/>
                <w:color w:val="000000"/>
                <w:spacing w:val="0"/>
                <w:position w:val="0"/>
                <w:sz w:val="24"/>
                <w:shd w:val="clear" w:fill="auto"/>
              </w:rPr>
              <w:t>Общие признаки животных. Отличия животных от растений. Многообразие животного мира. Органы и системы органов животных. Организм – единое целое</w:t>
            </w:r>
          </w:p>
        </w:tc>
      </w:tr>
      <w:tr w14:paraId="2DB5B5BD">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5208102">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6.2</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34D0D84">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14:paraId="22CA9E85">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E0841D5">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6.3</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8F6778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14:paraId="757815AF">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D29C4A2">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6.4</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823272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Основные категории систематики животных. Вид как основная систематическая категория животных. Классификация животных. Система животного мира</w:t>
            </w:r>
          </w:p>
        </w:tc>
      </w:tr>
      <w:tr w14:paraId="39AD3CD0">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528A27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6.5</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643173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Паразитические плоские и круглые черви</w:t>
            </w:r>
          </w:p>
        </w:tc>
      </w:tr>
      <w:tr w14:paraId="3E9926C5">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A74C8E7">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6.6</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0C4FB5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14:paraId="6FC2E0D8">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7045F2F">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6.7</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0925C6A">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14:paraId="4861874B">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BE51186">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6.8</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B8A1040">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tc>
      </w:tr>
      <w:tr w14:paraId="65630FC2">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F3B665C">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45B230D">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Человек и его здоровье</w:t>
            </w:r>
          </w:p>
        </w:tc>
      </w:tr>
      <w:tr w14:paraId="126F73DA">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56F0BE54">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7.1</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45D1B4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14:paraId="207B97F0">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70AC3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7.2</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462C32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14:paraId="3A7896A3">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CC5B04A">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7.3</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88514E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14:paraId="5CA238FE">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259DEA5">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7.4</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33C453F">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14:paraId="16AA7A9F">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2659613">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7.5</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4F449D81">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14:paraId="1AEC9E41">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9641845">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7.6</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BB08B65">
            <w:pPr>
              <w:spacing w:before="0" w:after="0" w:line="336" w:lineRule="auto"/>
              <w:ind w:left="365" w:right="0" w:firstLine="0"/>
              <w:jc w:val="both"/>
              <w:rPr>
                <w:position w:val="0"/>
                <w:shd w:val="clear" w:fill="auto"/>
              </w:rPr>
            </w:pPr>
            <w:r>
              <w:rPr>
                <w:rFonts w:ascii="Times New Roman" w:hAnsi="Times New Roman" w:eastAsia="Times New Roman" w:cs="Times New Roman"/>
                <w:color w:val="000000"/>
                <w:spacing w:val="-3"/>
                <w:position w:val="0"/>
                <w:sz w:val="24"/>
                <w:shd w:val="clear" w:fill="auto"/>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Первая помощь при кровотечениях</w:t>
            </w:r>
          </w:p>
        </w:tc>
      </w:tr>
      <w:tr w14:paraId="46B60478">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95267D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7.7</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2843AFEB">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14:paraId="164FC14C">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601FDB15">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7.8</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413EF94">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Регуляция пищеварения. Гигиена питания</w:t>
            </w:r>
          </w:p>
        </w:tc>
      </w:tr>
      <w:tr w14:paraId="0A77B39F">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0EEC7E2">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7.9</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EB130C3">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14:paraId="63BAA624">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05280AB2">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7.10</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4CC8075">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Набор хромосом, половые хромосомы, гены</w:t>
            </w:r>
          </w:p>
        </w:tc>
      </w:tr>
      <w:tr w14:paraId="48394AEA">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C284CAB">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7.11</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1ED24DA9">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14:paraId="613A692A">
        <w:tblPrEx>
          <w:tblCellMar>
            <w:top w:w="0" w:type="dxa"/>
            <w:left w:w="10" w:type="dxa"/>
            <w:bottom w:w="0" w:type="dxa"/>
            <w:right w:w="10" w:type="dxa"/>
          </w:tblCellMar>
        </w:tblPrEx>
        <w:trPr>
          <w:trHeight w:val="0" w:hRule="atLeast"/>
        </w:trPr>
        <w:tc>
          <w:tcPr>
            <w:tcW w:w="110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3D42B889">
            <w:pPr>
              <w:spacing w:before="0" w:after="0" w:line="336" w:lineRule="auto"/>
              <w:ind w:left="365" w:right="0" w:firstLine="0"/>
              <w:jc w:val="center"/>
              <w:rPr>
                <w:spacing w:val="0"/>
                <w:position w:val="0"/>
                <w:shd w:val="clear" w:fill="auto"/>
              </w:rPr>
            </w:pPr>
            <w:r>
              <w:rPr>
                <w:rFonts w:ascii="Times New Roman" w:hAnsi="Times New Roman" w:eastAsia="Times New Roman" w:cs="Times New Roman"/>
                <w:color w:val="000000"/>
                <w:spacing w:val="0"/>
                <w:position w:val="0"/>
                <w:sz w:val="24"/>
                <w:shd w:val="clear" w:fill="auto"/>
              </w:rPr>
              <w:t>7.12</w:t>
            </w:r>
          </w:p>
        </w:tc>
        <w:tc>
          <w:tcPr>
            <w:tcW w:w="8280" w:type="dxa"/>
            <w:tcBorders>
              <w:top w:val="single" w:color="000000" w:sz="0" w:space="0"/>
              <w:left w:val="single" w:color="000000" w:sz="0" w:space="0"/>
              <w:bottom w:val="single" w:color="000000" w:sz="0" w:space="0"/>
              <w:right w:val="single" w:color="000000" w:sz="0" w:space="0"/>
            </w:tcBorders>
            <w:shd w:val="clear" w:color="000000" w:fill="FFFFFF"/>
            <w:tcMar>
              <w:left w:w="50" w:type="dxa"/>
              <w:right w:w="50" w:type="dxa"/>
            </w:tcMar>
            <w:vAlign w:val="center"/>
          </w:tcPr>
          <w:p w14:paraId="7EDC5DC6">
            <w:pPr>
              <w:spacing w:before="0" w:after="0" w:line="336" w:lineRule="auto"/>
              <w:ind w:left="365" w:right="0" w:firstLine="0"/>
              <w:jc w:val="both"/>
              <w:rPr>
                <w:spacing w:val="0"/>
                <w:position w:val="0"/>
                <w:shd w:val="clear" w:fill="auto"/>
              </w:rPr>
            </w:pPr>
            <w:r>
              <w:rPr>
                <w:rFonts w:ascii="Times New Roman" w:hAnsi="Times New Roman" w:eastAsia="Times New Roman" w:cs="Times New Roman"/>
                <w:color w:val="000000"/>
                <w:spacing w:val="0"/>
                <w:position w:val="0"/>
                <w:sz w:val="24"/>
                <w:shd w:val="clear" w:fill="auto"/>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14:paraId="1CF0DDDD">
      <w:pPr>
        <w:spacing w:before="0" w:after="0" w:line="336" w:lineRule="auto"/>
        <w:ind w:left="120" w:right="0" w:firstLine="0"/>
        <w:jc w:val="left"/>
        <w:rPr>
          <w:rFonts w:ascii="Calibri" w:hAnsi="Calibri" w:eastAsia="Calibri" w:cs="Calibri"/>
          <w:color w:val="auto"/>
          <w:spacing w:val="0"/>
          <w:position w:val="0"/>
          <w:sz w:val="22"/>
          <w:shd w:val="clear" w:fill="auto"/>
        </w:rPr>
      </w:pPr>
    </w:p>
    <w:p w14:paraId="3F5C2C00">
      <w:pPr>
        <w:spacing w:before="0" w:after="200" w:line="276" w:lineRule="auto"/>
        <w:ind w:left="0" w:right="0" w:firstLine="0"/>
        <w:jc w:val="left"/>
        <w:rPr>
          <w:rFonts w:ascii="Calibri" w:hAnsi="Calibri" w:eastAsia="Calibri" w:cs="Calibri"/>
          <w:color w:val="auto"/>
          <w:spacing w:val="0"/>
          <w:position w:val="0"/>
          <w:sz w:val="22"/>
          <w:shd w:val="clear" w:fill="auto"/>
        </w:rPr>
      </w:pPr>
    </w:p>
    <w:p w14:paraId="242011E0">
      <w:pPr>
        <w:spacing w:before="0" w:after="0" w:line="276" w:lineRule="auto"/>
        <w:ind w:left="120" w:right="0" w:firstLine="0"/>
        <w:jc w:val="left"/>
        <w:rPr>
          <w:rFonts w:ascii="Times New Roman" w:hAnsi="Times New Roman" w:eastAsia="Times New Roman" w:cs="Times New Roman"/>
          <w:b/>
          <w:color w:val="000000"/>
          <w:spacing w:val="0"/>
          <w:position w:val="0"/>
          <w:sz w:val="28"/>
          <w:shd w:val="clear" w:fill="auto"/>
        </w:rPr>
      </w:pPr>
    </w:p>
    <w:p w14:paraId="418ED424">
      <w:pPr>
        <w:spacing w:before="0" w:after="0" w:line="276" w:lineRule="auto"/>
        <w:ind w:left="120" w:right="0" w:firstLine="0"/>
        <w:jc w:val="left"/>
        <w:rPr>
          <w:rFonts w:ascii="Times New Roman" w:hAnsi="Times New Roman" w:eastAsia="Times New Roman" w:cs="Times New Roman"/>
          <w:b/>
          <w:color w:val="000000"/>
          <w:spacing w:val="0"/>
          <w:position w:val="0"/>
          <w:sz w:val="28"/>
          <w:shd w:val="clear" w:fill="auto"/>
        </w:rPr>
      </w:pPr>
    </w:p>
    <w:p w14:paraId="0FA041B9">
      <w:pPr>
        <w:spacing w:before="0" w:after="0" w:line="276" w:lineRule="auto"/>
        <w:ind w:left="120" w:right="0" w:firstLine="0"/>
        <w:jc w:val="left"/>
        <w:rPr>
          <w:rFonts w:ascii="Times New Roman" w:hAnsi="Times New Roman" w:eastAsia="Times New Roman" w:cs="Times New Roman"/>
          <w:b/>
          <w:color w:val="000000"/>
          <w:spacing w:val="0"/>
          <w:position w:val="0"/>
          <w:sz w:val="28"/>
          <w:shd w:val="clear" w:fill="auto"/>
        </w:rPr>
      </w:pPr>
    </w:p>
    <w:p w14:paraId="101DF02E">
      <w:pPr>
        <w:spacing w:before="0" w:after="0" w:line="276" w:lineRule="auto"/>
        <w:ind w:left="120" w:right="0" w:firstLine="0"/>
        <w:jc w:val="left"/>
        <w:rPr>
          <w:rFonts w:ascii="Times New Roman" w:hAnsi="Times New Roman" w:eastAsia="Times New Roman" w:cs="Times New Roman"/>
          <w:b/>
          <w:color w:val="000000"/>
          <w:spacing w:val="0"/>
          <w:position w:val="0"/>
          <w:sz w:val="28"/>
          <w:shd w:val="clear" w:fill="auto"/>
        </w:rPr>
      </w:pPr>
    </w:p>
    <w:p w14:paraId="49BB4416">
      <w:pPr>
        <w:spacing w:before="0" w:after="0" w:line="276" w:lineRule="auto"/>
        <w:ind w:left="120" w:right="0" w:firstLine="0"/>
        <w:jc w:val="left"/>
        <w:rPr>
          <w:rFonts w:ascii="Times New Roman" w:hAnsi="Times New Roman" w:eastAsia="Times New Roman" w:cs="Times New Roman"/>
          <w:b/>
          <w:color w:val="000000"/>
          <w:spacing w:val="0"/>
          <w:position w:val="0"/>
          <w:sz w:val="28"/>
          <w:shd w:val="clear" w:fill="auto"/>
        </w:rPr>
      </w:pPr>
    </w:p>
    <w:p w14:paraId="5DB3691D">
      <w:pPr>
        <w:spacing w:before="0" w:after="0" w:line="276" w:lineRule="auto"/>
        <w:ind w:left="120" w:right="0" w:firstLine="0"/>
        <w:jc w:val="left"/>
        <w:rPr>
          <w:rFonts w:ascii="Times New Roman" w:hAnsi="Times New Roman" w:eastAsia="Times New Roman" w:cs="Times New Roman"/>
          <w:b/>
          <w:color w:val="000000"/>
          <w:spacing w:val="0"/>
          <w:position w:val="0"/>
          <w:sz w:val="28"/>
          <w:shd w:val="clear" w:fill="auto"/>
        </w:rPr>
      </w:pPr>
    </w:p>
    <w:p w14:paraId="5E2BC4DF">
      <w:pPr>
        <w:spacing w:before="0" w:after="0" w:line="276" w:lineRule="auto"/>
        <w:ind w:left="120" w:right="0" w:firstLine="0"/>
        <w:jc w:val="left"/>
        <w:rPr>
          <w:rFonts w:ascii="Times New Roman" w:hAnsi="Times New Roman" w:eastAsia="Times New Roman" w:cs="Times New Roman"/>
          <w:b/>
          <w:color w:val="000000"/>
          <w:spacing w:val="0"/>
          <w:position w:val="0"/>
          <w:sz w:val="28"/>
          <w:shd w:val="clear" w:fill="auto"/>
        </w:rPr>
      </w:pPr>
    </w:p>
    <w:p w14:paraId="674FF7E3">
      <w:pPr>
        <w:spacing w:before="0" w:after="0" w:line="276" w:lineRule="auto"/>
        <w:ind w:left="120" w:right="0" w:firstLine="0"/>
        <w:jc w:val="left"/>
        <w:rPr>
          <w:rFonts w:ascii="Times New Roman" w:hAnsi="Times New Roman" w:eastAsia="Times New Roman" w:cs="Times New Roman"/>
          <w:b/>
          <w:color w:val="000000"/>
          <w:spacing w:val="0"/>
          <w:position w:val="0"/>
          <w:sz w:val="28"/>
          <w:shd w:val="clear" w:fill="auto"/>
        </w:rPr>
      </w:pPr>
    </w:p>
    <w:p w14:paraId="0EB26712">
      <w:pPr>
        <w:spacing w:before="0" w:after="0" w:line="276" w:lineRule="auto"/>
        <w:ind w:left="120" w:right="0" w:firstLine="0"/>
        <w:jc w:val="left"/>
        <w:rPr>
          <w:rFonts w:ascii="Times New Roman" w:hAnsi="Times New Roman" w:eastAsia="Times New Roman" w:cs="Times New Roman"/>
          <w:b/>
          <w:color w:val="000000"/>
          <w:spacing w:val="0"/>
          <w:position w:val="0"/>
          <w:sz w:val="28"/>
          <w:shd w:val="clear" w:fill="auto"/>
        </w:rPr>
      </w:pPr>
    </w:p>
    <w:p w14:paraId="4DD3DB77">
      <w:pPr>
        <w:spacing w:before="0" w:after="0" w:line="276" w:lineRule="auto"/>
        <w:ind w:left="120"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УЧЕБНО-МЕТОДИЧЕСКОЕ ОБЕСПЕЧЕНИЕ ОБРАЗОВАТЕЛЬНОГО ПРОЦЕССА</w:t>
      </w:r>
    </w:p>
    <w:p w14:paraId="3110AA20">
      <w:pPr>
        <w:spacing w:before="0" w:after="0" w:line="480" w:lineRule="auto"/>
        <w:ind w:left="120" w:right="0" w:firstLine="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ОБЯЗАТЕЛЬНЫЕ УЧЕБНЫЕ МАТЕРИАЛЫ ДЛЯ УЧЕНИКА</w:t>
      </w:r>
    </w:p>
    <w:p w14:paraId="5A7ACA15">
      <w:pPr>
        <w:spacing w:before="0" w:after="0" w:line="240" w:lineRule="auto"/>
        <w:ind w:left="120" w:right="0" w:firstLine="0"/>
        <w:jc w:val="both"/>
        <w:rPr>
          <w:rFonts w:ascii="Calibri" w:hAnsi="Calibri" w:eastAsia="Calibri" w:cs="Calibri"/>
          <w:color w:val="auto"/>
          <w:spacing w:val="0"/>
          <w:position w:val="0"/>
          <w:sz w:val="22"/>
          <w:shd w:val="clear" w:fill="auto"/>
        </w:rPr>
      </w:pPr>
      <w:r>
        <w:rPr>
          <w:rFonts w:hint="default" w:ascii="Times New Roman" w:hAnsi="Times New Roman" w:eastAsia="SimSun" w:cs="Times New Roman"/>
          <w:i w:val="0"/>
          <w:iCs w:val="0"/>
          <w:caps w:val="0"/>
          <w:color w:val="000000"/>
          <w:spacing w:val="0"/>
          <w:sz w:val="28"/>
          <w:szCs w:val="28"/>
          <w:shd w:val="clear" w:fill="FFFFFF"/>
        </w:rPr>
        <w:t> Биология, 5-6 классы/ Пасечник В.В., Суматохин С.В., Калинова Г.С. и другие; под редакцией Пасечника В.В., Акционерное общество «Издательство «Просвещение»</w:t>
      </w:r>
      <w:r>
        <w:rPr>
          <w:rFonts w:ascii="Calibri" w:hAnsi="Calibri" w:eastAsia="SimSun" w:cs="Calibri"/>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 • Биология, 7 класс/ Пасечник В.В., Суматохин С.В., Калинова Г.С.; под редакцией Пасечника В.В., Акционерное общество «Издательство «Просвещение»</w:t>
      </w:r>
      <w:r>
        <w:rPr>
          <w:rFonts w:hint="default" w:ascii="Calibri" w:hAnsi="Calibri" w:eastAsia="SimSun" w:cs="Calibri"/>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 • Биология, 8 класс/ Пасечник В.В., Каменский А.А., Швецов Г.Г.; под редакцией Пасечника В.В., Акционерное общество «Издательство «Просвещение»</w:t>
      </w:r>
      <w:r>
        <w:rPr>
          <w:rFonts w:hint="default" w:ascii="Calibri" w:hAnsi="Calibri" w:eastAsia="SimSun" w:cs="Calibri"/>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 • Биология, 9 класс/ Пасечник В.В., Каменский А.А., Швецов Г.Г. и другие; под редакцией Пасечника В.В., Акционерное общество «Издательство «Просвещение»‌​</w:t>
      </w:r>
    </w:p>
    <w:p w14:paraId="30822AAF">
      <w:pPr>
        <w:spacing w:before="0" w:after="0" w:line="480" w:lineRule="auto"/>
        <w:ind w:right="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МЕТОДИЧЕСКИЕ МАТЕРИАЛЫ ДЛЯ УЧИТЕЛЯ</w:t>
      </w:r>
    </w:p>
    <w:p w14:paraId="3638FB4C">
      <w:pPr>
        <w:spacing w:before="0" w:after="0" w:line="480" w:lineRule="auto"/>
        <w:ind w:left="120" w:right="0" w:firstLine="0"/>
        <w:jc w:val="left"/>
        <w:rPr>
          <w:rFonts w:ascii="Calibri" w:hAnsi="Calibri" w:eastAsia="Calibri" w:cs="Calibri"/>
          <w:color w:val="auto"/>
          <w:spacing w:val="0"/>
          <w:position w:val="0"/>
          <w:sz w:val="22"/>
          <w:shd w:val="clear" w:fill="auto"/>
        </w:rPr>
      </w:pPr>
      <w:r>
        <w:rPr>
          <w:rFonts w:hint="default" w:ascii="Times New Roman" w:hAnsi="Times New Roman" w:eastAsia="SimSun" w:cs="Times New Roman"/>
          <w:i w:val="0"/>
          <w:iCs w:val="0"/>
          <w:caps w:val="0"/>
          <w:color w:val="000000"/>
          <w:spacing w:val="0"/>
          <w:sz w:val="27"/>
          <w:szCs w:val="27"/>
          <w:shd w:val="clear" w:fill="FFFFFF"/>
        </w:rPr>
        <w:t>Методическое пособие/Пасечник В.В., Акционерное общество издательство "Просвещение".‌​</w:t>
      </w:r>
    </w:p>
    <w:p w14:paraId="0949BD1A">
      <w:pPr>
        <w:spacing w:before="0" w:after="0" w:line="480" w:lineRule="auto"/>
        <w:ind w:right="0"/>
        <w:jc w:val="left"/>
        <w:rPr>
          <w:rFonts w:ascii="Calibri" w:hAnsi="Calibri" w:eastAsia="Calibri" w:cs="Calibri"/>
          <w:color w:val="auto"/>
          <w:spacing w:val="0"/>
          <w:position w:val="0"/>
          <w:sz w:val="22"/>
          <w:shd w:val="clear" w:fill="auto"/>
        </w:rPr>
      </w:pPr>
      <w:r>
        <w:rPr>
          <w:rFonts w:ascii="Times New Roman" w:hAnsi="Times New Roman" w:eastAsia="Times New Roman" w:cs="Times New Roman"/>
          <w:b/>
          <w:color w:val="000000"/>
          <w:spacing w:val="0"/>
          <w:position w:val="0"/>
          <w:sz w:val="28"/>
          <w:shd w:val="clear" w:fill="auto"/>
        </w:rPr>
        <w:t>ЦИФРОВЫЕ ОБРАЗОВАТЕЛЬНЫЕ РЕСУРСЫ И РЕСУРСЫ СЕТИ ИНТЕРНЕТ</w:t>
      </w:r>
    </w:p>
    <w:p w14:paraId="542774BF">
      <w:pPr>
        <w:spacing w:before="0" w:after="0" w:line="480" w:lineRule="auto"/>
        <w:ind w:left="120" w:right="0" w:firstLine="0"/>
        <w:jc w:val="left"/>
        <w:rPr>
          <w:rFonts w:ascii="Calibri" w:hAnsi="Calibri" w:eastAsia="Calibri" w:cs="Calibri"/>
          <w:color w:val="auto"/>
          <w:spacing w:val="0"/>
          <w:position w:val="0"/>
          <w:sz w:val="22"/>
          <w:shd w:val="clear" w:fill="auto"/>
        </w:rPr>
      </w:pPr>
      <w:r>
        <w:rPr>
          <w:rFonts w:hint="default" w:ascii="Times New Roman" w:hAnsi="Times New Roman" w:eastAsia="SimSun" w:cs="Times New Roman"/>
          <w:i w:val="0"/>
          <w:iCs w:val="0"/>
          <w:caps w:val="0"/>
          <w:color w:val="333333"/>
          <w:spacing w:val="0"/>
          <w:sz w:val="28"/>
          <w:szCs w:val="28"/>
          <w:shd w:val="clear" w:fill="FFFFFF"/>
        </w:rPr>
        <w:t>‌</w:t>
      </w:r>
      <w:r>
        <w:rPr>
          <w:rFonts w:hint="default" w:ascii="Times New Roman" w:hAnsi="Times New Roman" w:eastAsia="SimSun" w:cs="Times New Roman"/>
          <w:i w:val="0"/>
          <w:iCs w:val="0"/>
          <w:caps w:val="0"/>
          <w:color w:val="000000"/>
          <w:spacing w:val="0"/>
          <w:sz w:val="28"/>
          <w:szCs w:val="28"/>
          <w:shd w:val="clear" w:fill="FFFFFF"/>
        </w:rPr>
        <w:t>https://resh.edu.ru/subject/5/5/</w:t>
      </w:r>
      <w:r>
        <w:rPr>
          <w:rFonts w:ascii="Calibri" w:hAnsi="Calibri" w:eastAsia="SimSun" w:cs="Calibri"/>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 http://www.en.edu.ru</w:t>
      </w:r>
      <w:r>
        <w:rPr>
          <w:rFonts w:hint="default" w:ascii="Calibri" w:hAnsi="Calibri" w:eastAsia="SimSun" w:cs="Calibri"/>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 https://content.edsoo.ru/lab/</w:t>
      </w:r>
      <w:r>
        <w:rPr>
          <w:rFonts w:hint="default" w:ascii="Calibri" w:hAnsi="Calibri" w:eastAsia="SimSun" w:cs="Calibri"/>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 http://www.school.edu.ru</w:t>
      </w:r>
      <w:r>
        <w:rPr>
          <w:rFonts w:hint="default" w:ascii="Calibri" w:hAnsi="Calibri" w:eastAsia="SimSun" w:cs="Calibri"/>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 http://www.fipi.ru/</w:t>
      </w:r>
      <w:r>
        <w:rPr>
          <w:rFonts w:hint="default" w:ascii="Calibri" w:hAnsi="Calibri" w:eastAsia="SimSun" w:cs="Calibri"/>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 http://www.rustest.ru/</w:t>
      </w:r>
      <w:r>
        <w:rPr>
          <w:rFonts w:hint="default" w:ascii="Calibri" w:hAnsi="Calibri" w:eastAsia="SimSun" w:cs="Calibri"/>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 http://school-collection.edu.ru/</w:t>
      </w:r>
      <w:r>
        <w:rPr>
          <w:rFonts w:hint="default" w:ascii="Calibri" w:hAnsi="Calibri" w:eastAsia="SimSun" w:cs="Calibri"/>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 https://bio11-vpr.sdamg</w:t>
      </w:r>
      <w:bookmarkStart w:id="0" w:name="_GoBack"/>
      <w:bookmarkEnd w:id="0"/>
      <w:r>
        <w:rPr>
          <w:rFonts w:hint="default" w:ascii="Times New Roman" w:hAnsi="Times New Roman" w:eastAsia="SimSun" w:cs="Times New Roman"/>
          <w:i w:val="0"/>
          <w:iCs w:val="0"/>
          <w:caps w:val="0"/>
          <w:color w:val="000000"/>
          <w:spacing w:val="0"/>
          <w:sz w:val="28"/>
          <w:szCs w:val="28"/>
          <w:shd w:val="clear" w:fill="FFFFFF"/>
        </w:rPr>
        <w:t>ia.ru/</w:t>
      </w:r>
    </w:p>
    <w:p w14:paraId="0B0CAAEF">
      <w:pPr>
        <w:spacing w:before="0" w:after="200" w:line="276" w:lineRule="auto"/>
        <w:ind w:left="0" w:right="0" w:firstLine="0"/>
        <w:jc w:val="left"/>
        <w:rPr>
          <w:rFonts w:ascii="Calibri" w:hAnsi="Calibri" w:eastAsia="Calibri" w:cs="Calibri"/>
          <w:color w:val="auto"/>
          <w:spacing w:val="0"/>
          <w:position w:val="0"/>
          <w:sz w:val="22"/>
          <w:shd w:val="clear" w:fill="auto"/>
        </w:rPr>
      </w:pPr>
    </w:p>
    <w:p w14:paraId="696BE8E2">
      <w:pPr>
        <w:spacing w:before="0" w:after="200" w:line="276" w:lineRule="auto"/>
        <w:ind w:left="0" w:right="0" w:firstLine="0"/>
        <w:jc w:val="left"/>
        <w:rPr>
          <w:rFonts w:ascii="Calibri" w:hAnsi="Calibri" w:eastAsia="Calibri" w:cs="Calibri"/>
          <w:color w:val="auto"/>
          <w:spacing w:val="0"/>
          <w:position w:val="0"/>
          <w:sz w:val="22"/>
          <w:shd w:val="clear" w:fill="auto"/>
        </w:rPr>
      </w:pPr>
    </w:p>
    <w:sectPr>
      <w:pgSz w:w="11906" w:h="16838"/>
      <w:pgMar w:top="720" w:right="720" w:bottom="720" w:left="72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Segoe UI Symbol">
    <w:panose1 w:val="020B0502040204020203"/>
    <w:charset w:val="00"/>
    <w:family w:val="auto"/>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6EB05">
    <w:pPr>
      <w:pStyle w:val="5"/>
    </w:pPr>
    <w:r>
      <w:rPr>
        <w:sz w:val="21"/>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9D44034">
                <w:pPr>
                  <w:pStyle w:val="5"/>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
      <w:numFmt w:val="bullet"/>
      <w:lvlText w:val="•"/>
      <w:lvlJc w:val="left"/>
    </w:lvl>
  </w:abstractNum>
  <w:abstractNum w:abstractNumId="1">
    <w:nsid w:val="8461FADE"/>
    <w:multiLevelType w:val="singleLevel"/>
    <w:tmpl w:val="8461FADE"/>
    <w:lvl w:ilvl="0" w:tentative="0">
      <w:start w:val="1"/>
      <w:numFmt w:val="bullet"/>
      <w:lvlText w:val="•"/>
      <w:lvlJc w:val="left"/>
    </w:lvl>
  </w:abstractNum>
  <w:abstractNum w:abstractNumId="2">
    <w:nsid w:val="9239341B"/>
    <w:multiLevelType w:val="singleLevel"/>
    <w:tmpl w:val="9239341B"/>
    <w:lvl w:ilvl="0" w:tentative="0">
      <w:start w:val="1"/>
      <w:numFmt w:val="bullet"/>
      <w:lvlText w:val="•"/>
      <w:lvlJc w:val="left"/>
    </w:lvl>
  </w:abstractNum>
  <w:abstractNum w:abstractNumId="3">
    <w:nsid w:val="9288B902"/>
    <w:multiLevelType w:val="singleLevel"/>
    <w:tmpl w:val="9288B902"/>
    <w:lvl w:ilvl="0" w:tentative="0">
      <w:start w:val="1"/>
      <w:numFmt w:val="bullet"/>
      <w:lvlText w:val="•"/>
      <w:lvlJc w:val="left"/>
    </w:lvl>
  </w:abstractNum>
  <w:abstractNum w:abstractNumId="4">
    <w:nsid w:val="9C8AC8EF"/>
    <w:multiLevelType w:val="singleLevel"/>
    <w:tmpl w:val="9C8AC8EF"/>
    <w:lvl w:ilvl="0" w:tentative="0">
      <w:start w:val="1"/>
      <w:numFmt w:val="bullet"/>
      <w:lvlText w:val="•"/>
      <w:lvlJc w:val="left"/>
    </w:lvl>
  </w:abstractNum>
  <w:abstractNum w:abstractNumId="5">
    <w:nsid w:val="B0F1ACD9"/>
    <w:multiLevelType w:val="singleLevel"/>
    <w:tmpl w:val="B0F1ACD9"/>
    <w:lvl w:ilvl="0" w:tentative="0">
      <w:start w:val="1"/>
      <w:numFmt w:val="bullet"/>
      <w:lvlText w:val="•"/>
      <w:lvlJc w:val="left"/>
    </w:lvl>
  </w:abstractNum>
  <w:abstractNum w:abstractNumId="6">
    <w:nsid w:val="B5E306ED"/>
    <w:multiLevelType w:val="singleLevel"/>
    <w:tmpl w:val="B5E306ED"/>
    <w:lvl w:ilvl="0" w:tentative="0">
      <w:start w:val="1"/>
      <w:numFmt w:val="bullet"/>
      <w:lvlText w:val="•"/>
      <w:lvlJc w:val="left"/>
    </w:lvl>
  </w:abstractNum>
  <w:abstractNum w:abstractNumId="7">
    <w:nsid w:val="BE923771"/>
    <w:multiLevelType w:val="singleLevel"/>
    <w:tmpl w:val="BE923771"/>
    <w:lvl w:ilvl="0" w:tentative="0">
      <w:start w:val="1"/>
      <w:numFmt w:val="bullet"/>
      <w:lvlText w:val="•"/>
      <w:lvlJc w:val="left"/>
    </w:lvl>
  </w:abstractNum>
  <w:abstractNum w:abstractNumId="8">
    <w:nsid w:val="BF205925"/>
    <w:multiLevelType w:val="singleLevel"/>
    <w:tmpl w:val="BF205925"/>
    <w:lvl w:ilvl="0" w:tentative="0">
      <w:start w:val="1"/>
      <w:numFmt w:val="bullet"/>
      <w:lvlText w:val="•"/>
      <w:lvlJc w:val="left"/>
    </w:lvl>
  </w:abstractNum>
  <w:abstractNum w:abstractNumId="9">
    <w:nsid w:val="C8879AEF"/>
    <w:multiLevelType w:val="singleLevel"/>
    <w:tmpl w:val="C8879AEF"/>
    <w:lvl w:ilvl="0" w:tentative="0">
      <w:start w:val="1"/>
      <w:numFmt w:val="bullet"/>
      <w:lvlText w:val="•"/>
      <w:lvlJc w:val="left"/>
    </w:lvl>
  </w:abstractNum>
  <w:abstractNum w:abstractNumId="10">
    <w:nsid w:val="CF092B84"/>
    <w:multiLevelType w:val="singleLevel"/>
    <w:tmpl w:val="CF092B84"/>
    <w:lvl w:ilvl="0" w:tentative="0">
      <w:start w:val="1"/>
      <w:numFmt w:val="bullet"/>
      <w:lvlText w:val="•"/>
      <w:lvlJc w:val="left"/>
    </w:lvl>
  </w:abstractNum>
  <w:abstractNum w:abstractNumId="11">
    <w:nsid w:val="D7F9FE59"/>
    <w:multiLevelType w:val="singleLevel"/>
    <w:tmpl w:val="D7F9FE59"/>
    <w:lvl w:ilvl="0" w:tentative="0">
      <w:start w:val="1"/>
      <w:numFmt w:val="bullet"/>
      <w:lvlText w:val="•"/>
      <w:lvlJc w:val="left"/>
    </w:lvl>
  </w:abstractNum>
  <w:abstractNum w:abstractNumId="12">
    <w:nsid w:val="DCBA6B53"/>
    <w:multiLevelType w:val="singleLevel"/>
    <w:tmpl w:val="DCBA6B53"/>
    <w:lvl w:ilvl="0" w:tentative="0">
      <w:start w:val="1"/>
      <w:numFmt w:val="bullet"/>
      <w:lvlText w:val="•"/>
      <w:lvlJc w:val="left"/>
    </w:lvl>
  </w:abstractNum>
  <w:abstractNum w:abstractNumId="13">
    <w:nsid w:val="F4B5D9F5"/>
    <w:multiLevelType w:val="singleLevel"/>
    <w:tmpl w:val="F4B5D9F5"/>
    <w:lvl w:ilvl="0" w:tentative="0">
      <w:start w:val="1"/>
      <w:numFmt w:val="bullet"/>
      <w:lvlText w:val="•"/>
      <w:lvlJc w:val="left"/>
    </w:lvl>
  </w:abstractNum>
  <w:abstractNum w:abstractNumId="14">
    <w:nsid w:val="0053208E"/>
    <w:multiLevelType w:val="singleLevel"/>
    <w:tmpl w:val="0053208E"/>
    <w:lvl w:ilvl="0" w:tentative="0">
      <w:start w:val="1"/>
      <w:numFmt w:val="bullet"/>
      <w:lvlText w:val="•"/>
      <w:lvlJc w:val="left"/>
    </w:lvl>
  </w:abstractNum>
  <w:abstractNum w:abstractNumId="15">
    <w:nsid w:val="0248C179"/>
    <w:multiLevelType w:val="singleLevel"/>
    <w:tmpl w:val="0248C179"/>
    <w:lvl w:ilvl="0" w:tentative="0">
      <w:start w:val="1"/>
      <w:numFmt w:val="bullet"/>
      <w:lvlText w:val="•"/>
      <w:lvlJc w:val="left"/>
    </w:lvl>
  </w:abstractNum>
  <w:abstractNum w:abstractNumId="16">
    <w:nsid w:val="03D62ECE"/>
    <w:multiLevelType w:val="singleLevel"/>
    <w:tmpl w:val="03D62ECE"/>
    <w:lvl w:ilvl="0" w:tentative="0">
      <w:start w:val="1"/>
      <w:numFmt w:val="bullet"/>
      <w:lvlText w:val="•"/>
      <w:lvlJc w:val="left"/>
    </w:lvl>
  </w:abstractNum>
  <w:abstractNum w:abstractNumId="17">
    <w:nsid w:val="0E640482"/>
    <w:multiLevelType w:val="singleLevel"/>
    <w:tmpl w:val="0E640482"/>
    <w:lvl w:ilvl="0" w:tentative="0">
      <w:start w:val="1"/>
      <w:numFmt w:val="bullet"/>
      <w:lvlText w:val="•"/>
      <w:lvlJc w:val="left"/>
    </w:lvl>
  </w:abstractNum>
  <w:abstractNum w:abstractNumId="18">
    <w:nsid w:val="243FCF68"/>
    <w:multiLevelType w:val="singleLevel"/>
    <w:tmpl w:val="243FCF68"/>
    <w:lvl w:ilvl="0" w:tentative="0">
      <w:start w:val="1"/>
      <w:numFmt w:val="bullet"/>
      <w:lvlText w:val="•"/>
      <w:lvlJc w:val="left"/>
    </w:lvl>
  </w:abstractNum>
  <w:abstractNum w:abstractNumId="19">
    <w:nsid w:val="2470EC97"/>
    <w:multiLevelType w:val="singleLevel"/>
    <w:tmpl w:val="2470EC97"/>
    <w:lvl w:ilvl="0" w:tentative="0">
      <w:start w:val="1"/>
      <w:numFmt w:val="bullet"/>
      <w:lvlText w:val="•"/>
      <w:lvlJc w:val="left"/>
    </w:lvl>
  </w:abstractNum>
  <w:abstractNum w:abstractNumId="20">
    <w:nsid w:val="25B654F3"/>
    <w:multiLevelType w:val="singleLevel"/>
    <w:tmpl w:val="25B654F3"/>
    <w:lvl w:ilvl="0" w:tentative="0">
      <w:start w:val="1"/>
      <w:numFmt w:val="bullet"/>
      <w:lvlText w:val="•"/>
      <w:lvlJc w:val="left"/>
    </w:lvl>
  </w:abstractNum>
  <w:abstractNum w:abstractNumId="21">
    <w:nsid w:val="2A8F537B"/>
    <w:multiLevelType w:val="singleLevel"/>
    <w:tmpl w:val="2A8F537B"/>
    <w:lvl w:ilvl="0" w:tentative="0">
      <w:start w:val="1"/>
      <w:numFmt w:val="bullet"/>
      <w:lvlText w:val="•"/>
      <w:lvlJc w:val="left"/>
    </w:lvl>
  </w:abstractNum>
  <w:abstractNum w:abstractNumId="22">
    <w:nsid w:val="39A0D9AC"/>
    <w:multiLevelType w:val="singleLevel"/>
    <w:tmpl w:val="39A0D9AC"/>
    <w:lvl w:ilvl="0" w:tentative="0">
      <w:start w:val="1"/>
      <w:numFmt w:val="bullet"/>
      <w:lvlText w:val="•"/>
      <w:lvlJc w:val="left"/>
    </w:lvl>
  </w:abstractNum>
  <w:abstractNum w:abstractNumId="23">
    <w:nsid w:val="46A08BB8"/>
    <w:multiLevelType w:val="singleLevel"/>
    <w:tmpl w:val="46A08BB8"/>
    <w:lvl w:ilvl="0" w:tentative="0">
      <w:start w:val="1"/>
      <w:numFmt w:val="bullet"/>
      <w:lvlText w:val="•"/>
      <w:lvlJc w:val="left"/>
    </w:lvl>
  </w:abstractNum>
  <w:abstractNum w:abstractNumId="24">
    <w:nsid w:val="4C1BAE26"/>
    <w:multiLevelType w:val="singleLevel"/>
    <w:tmpl w:val="4C1BAE26"/>
    <w:lvl w:ilvl="0" w:tentative="0">
      <w:start w:val="1"/>
      <w:numFmt w:val="bullet"/>
      <w:lvlText w:val="•"/>
      <w:lvlJc w:val="left"/>
    </w:lvl>
  </w:abstractNum>
  <w:abstractNum w:abstractNumId="25">
    <w:nsid w:val="4D4DC07F"/>
    <w:multiLevelType w:val="singleLevel"/>
    <w:tmpl w:val="4D4DC07F"/>
    <w:lvl w:ilvl="0" w:tentative="0">
      <w:start w:val="1"/>
      <w:numFmt w:val="bullet"/>
      <w:lvlText w:val="•"/>
      <w:lvlJc w:val="left"/>
    </w:lvl>
  </w:abstractNum>
  <w:abstractNum w:abstractNumId="26">
    <w:nsid w:val="58765686"/>
    <w:multiLevelType w:val="singleLevel"/>
    <w:tmpl w:val="58765686"/>
    <w:lvl w:ilvl="0" w:tentative="0">
      <w:start w:val="1"/>
      <w:numFmt w:val="bullet"/>
      <w:lvlText w:val="•"/>
      <w:lvlJc w:val="left"/>
    </w:lvl>
  </w:abstractNum>
  <w:abstractNum w:abstractNumId="27">
    <w:nsid w:val="59ADCABA"/>
    <w:multiLevelType w:val="singleLevel"/>
    <w:tmpl w:val="59ADCABA"/>
    <w:lvl w:ilvl="0" w:tentative="0">
      <w:start w:val="1"/>
      <w:numFmt w:val="bullet"/>
      <w:lvlText w:val="•"/>
      <w:lvlJc w:val="left"/>
    </w:lvl>
  </w:abstractNum>
  <w:abstractNum w:abstractNumId="28">
    <w:nsid w:val="5A241D34"/>
    <w:multiLevelType w:val="singleLevel"/>
    <w:tmpl w:val="5A241D34"/>
    <w:lvl w:ilvl="0" w:tentative="0">
      <w:start w:val="1"/>
      <w:numFmt w:val="bullet"/>
      <w:lvlText w:val="•"/>
      <w:lvlJc w:val="left"/>
    </w:lvl>
  </w:abstractNum>
  <w:abstractNum w:abstractNumId="29">
    <w:nsid w:val="60382F6E"/>
    <w:multiLevelType w:val="singleLevel"/>
    <w:tmpl w:val="60382F6E"/>
    <w:lvl w:ilvl="0" w:tentative="0">
      <w:start w:val="1"/>
      <w:numFmt w:val="bullet"/>
      <w:lvlText w:val="•"/>
      <w:lvlJc w:val="left"/>
    </w:lvl>
  </w:abstractNum>
  <w:abstractNum w:abstractNumId="30">
    <w:nsid w:val="629F7852"/>
    <w:multiLevelType w:val="singleLevel"/>
    <w:tmpl w:val="629F7852"/>
    <w:lvl w:ilvl="0" w:tentative="0">
      <w:start w:val="1"/>
      <w:numFmt w:val="bullet"/>
      <w:lvlText w:val="•"/>
      <w:lvlJc w:val="left"/>
    </w:lvl>
  </w:abstractNum>
  <w:abstractNum w:abstractNumId="31">
    <w:nsid w:val="72183CF9"/>
    <w:multiLevelType w:val="singleLevel"/>
    <w:tmpl w:val="72183CF9"/>
    <w:lvl w:ilvl="0" w:tentative="0">
      <w:start w:val="1"/>
      <w:numFmt w:val="bullet"/>
      <w:lvlText w:val="•"/>
      <w:lvlJc w:val="left"/>
    </w:lvl>
  </w:abstractNum>
  <w:abstractNum w:abstractNumId="32">
    <w:nsid w:val="77ECEA79"/>
    <w:multiLevelType w:val="singleLevel"/>
    <w:tmpl w:val="77ECEA79"/>
    <w:lvl w:ilvl="0" w:tentative="0">
      <w:start w:val="1"/>
      <w:numFmt w:val="bullet"/>
      <w:lvlText w:val="•"/>
      <w:lvlJc w:val="left"/>
    </w:lvl>
  </w:abstractNum>
  <w:abstractNum w:abstractNumId="33">
    <w:nsid w:val="7C246926"/>
    <w:multiLevelType w:val="singleLevel"/>
    <w:tmpl w:val="7C246926"/>
    <w:lvl w:ilvl="0" w:tentative="0">
      <w:start w:val="1"/>
      <w:numFmt w:val="bullet"/>
      <w:lvlText w:val="•"/>
      <w:lvlJc w:val="left"/>
    </w:lvl>
  </w:abstractNum>
  <w:abstractNum w:abstractNumId="34">
    <w:nsid w:val="7DEC2089"/>
    <w:multiLevelType w:val="singleLevel"/>
    <w:tmpl w:val="7DEC2089"/>
    <w:lvl w:ilvl="0" w:tentative="0">
      <w:start w:val="1"/>
      <w:numFmt w:val="bullet"/>
      <w:lvlText w:val="•"/>
      <w:lvlJc w:val="left"/>
    </w:lvl>
  </w:abstractNum>
  <w:num w:numId="1">
    <w:abstractNumId w:val="14"/>
  </w:num>
  <w:num w:numId="2">
    <w:abstractNumId w:val="10"/>
  </w:num>
  <w:num w:numId="3">
    <w:abstractNumId w:val="27"/>
  </w:num>
  <w:num w:numId="4">
    <w:abstractNumId w:val="8"/>
  </w:num>
  <w:num w:numId="5">
    <w:abstractNumId w:val="6"/>
  </w:num>
  <w:num w:numId="6">
    <w:abstractNumId w:val="16"/>
  </w:num>
  <w:num w:numId="7">
    <w:abstractNumId w:val="20"/>
  </w:num>
  <w:num w:numId="8">
    <w:abstractNumId w:val="31"/>
  </w:num>
  <w:num w:numId="9">
    <w:abstractNumId w:val="15"/>
  </w:num>
  <w:num w:numId="10">
    <w:abstractNumId w:val="2"/>
  </w:num>
  <w:num w:numId="11">
    <w:abstractNumId w:val="21"/>
  </w:num>
  <w:num w:numId="12">
    <w:abstractNumId w:val="28"/>
  </w:num>
  <w:num w:numId="13">
    <w:abstractNumId w:val="9"/>
  </w:num>
  <w:num w:numId="14">
    <w:abstractNumId w:val="25"/>
  </w:num>
  <w:num w:numId="15">
    <w:abstractNumId w:val="13"/>
  </w:num>
  <w:num w:numId="16">
    <w:abstractNumId w:val="19"/>
  </w:num>
  <w:num w:numId="17">
    <w:abstractNumId w:val="12"/>
  </w:num>
  <w:num w:numId="18">
    <w:abstractNumId w:val="11"/>
  </w:num>
  <w:num w:numId="19">
    <w:abstractNumId w:val="4"/>
  </w:num>
  <w:num w:numId="20">
    <w:abstractNumId w:val="24"/>
  </w:num>
  <w:num w:numId="21">
    <w:abstractNumId w:val="29"/>
  </w:num>
  <w:num w:numId="22">
    <w:abstractNumId w:val="17"/>
  </w:num>
  <w:num w:numId="23">
    <w:abstractNumId w:val="23"/>
  </w:num>
  <w:num w:numId="24">
    <w:abstractNumId w:val="5"/>
  </w:num>
  <w:num w:numId="25">
    <w:abstractNumId w:val="33"/>
  </w:num>
  <w:num w:numId="26">
    <w:abstractNumId w:val="32"/>
  </w:num>
  <w:num w:numId="27">
    <w:abstractNumId w:val="7"/>
  </w:num>
  <w:num w:numId="28">
    <w:abstractNumId w:val="30"/>
  </w:num>
  <w:num w:numId="29">
    <w:abstractNumId w:val="3"/>
  </w:num>
  <w:num w:numId="30">
    <w:abstractNumId w:val="22"/>
  </w:num>
  <w:num w:numId="31">
    <w:abstractNumId w:val="1"/>
  </w:num>
  <w:num w:numId="32">
    <w:abstractNumId w:val="26"/>
  </w:num>
  <w:num w:numId="33">
    <w:abstractNumId w:val="34"/>
  </w:num>
  <w:num w:numId="34">
    <w:abstractNumId w:val="0"/>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isplayHorizontalDrawingGridEvery w:val="1"/>
  <w:displayVerticalDrawingGridEvery w:val="1"/>
  <w:noPunctuationKerning w:val="1"/>
  <w:hdrShapeDefaults>
    <o:shapelayout v:ext="edit">
      <o:idmap v:ext="edit" data="3,4"/>
    </o:shapelayout>
  </w:hdrShapeDefaults>
  <w:compat>
    <w:doNotExpandShiftReturn/>
    <w:doNotWrapTextWithPunct/>
    <w:doNotUseEastAsianBreakRules/>
    <w:splitPgBreakAndParaMark/>
    <w:compatSetting w:name="compatibilityMode" w:uri="http://schemas.microsoft.com/office/word" w:val="12"/>
  </w:compat>
  <w:rsids>
    <w:rsidRoot w:val="00000000"/>
    <w:rsid w:val="0A4678B6"/>
    <w:rsid w:val="1A432BB7"/>
    <w:rsid w:val="2F9C7794"/>
    <w:rsid w:val="33F54CE5"/>
    <w:rsid w:val="3B4E3465"/>
    <w:rsid w:val="443B073E"/>
    <w:rsid w:val="5F433731"/>
    <w:rsid w:val="6EA23571"/>
    <w:rsid w:val="7FE71E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sz w:val="21"/>
      <w:szCs w:val="22"/>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header"/>
    <w:basedOn w:val="1"/>
    <w:qFormat/>
    <w:uiPriority w:val="0"/>
    <w:pPr>
      <w:tabs>
        <w:tab w:val="center" w:pos="4153"/>
        <w:tab w:val="right" w:pos="8306"/>
      </w:tabs>
    </w:pPr>
  </w:style>
  <w:style w:type="paragraph" w:styleId="5">
    <w:name w:val="footer"/>
    <w:basedOn w:val="1"/>
    <w:qFormat/>
    <w:uiPriority w:val="0"/>
    <w:pPr>
      <w:tabs>
        <w:tab w:val="center" w:pos="4153"/>
        <w:tab w:val="right" w:pos="8306"/>
      </w:tabs>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130</Pages>
  <TotalTime>54</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2025-07-24T20:08:00Z</dcterms:created>
  <dc:creator>Данила</dc:creator>
  <cp:lastModifiedBy>WPS_1726141747</cp:lastModifiedBy>
  <cp:lastPrinted>2025-09-14T11:11:00Z</cp:lastPrinted>
  <dcterms:modified xsi:type="dcterms:W3CDTF">2025-09-16T18:17:58Z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F83CDD251796430FA77CB225BA322F0C_12</vt:lpwstr>
  </property>
</Properties>
</file>